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AF204" w14:textId="71BC68E0" w:rsidR="007166CE" w:rsidRDefault="000B08ED" w:rsidP="00EE7D70">
      <w:pPr>
        <w:pStyle w:val="berschrift1"/>
        <w:rPr>
          <w:b w:val="0"/>
          <w:bCs w:val="0"/>
          <w:sz w:val="32"/>
          <w:szCs w:val="32"/>
        </w:rPr>
      </w:pPr>
      <w:r>
        <w:rPr>
          <w:b w:val="0"/>
          <w:bCs w:val="0"/>
          <w:noProof/>
          <w:sz w:val="32"/>
          <w:szCs w:val="32"/>
        </w:rPr>
        <w:drawing>
          <wp:inline distT="0" distB="0" distL="0" distR="0" wp14:anchorId="64104BB7" wp14:editId="343AF38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136CA8" w14:textId="77777777" w:rsidR="007166CE" w:rsidRDefault="007166CE" w:rsidP="007166CE">
      <w:pPr>
        <w:pStyle w:val="berschrift1"/>
      </w:pPr>
      <w:r>
        <w:br w:type="page"/>
      </w:r>
      <w:r>
        <w:lastRenderedPageBreak/>
        <w:t>Vorwort</w:t>
      </w:r>
    </w:p>
    <w:p w14:paraId="193C1D6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240F759" w14:textId="77777777" w:rsidR="007E1779" w:rsidRDefault="008D7463" w:rsidP="007166CE">
      <w:r>
        <w:t xml:space="preserve">Dieses Jahr hat uns allen eine Menge abverlangt – doch Gott hat uns hindurchgetragen. </w:t>
      </w:r>
    </w:p>
    <w:p w14:paraId="015DDFA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9591C93" w14:textId="77777777" w:rsidR="007E1779" w:rsidRDefault="007E1779" w:rsidP="007166CE">
      <w:r>
        <w:t>Vielleicht hat aber auch der eine oder die andere Lust, mitzumachen und neue Bücher zu erstellen – sprecht mich einfach an.</w:t>
      </w:r>
    </w:p>
    <w:p w14:paraId="3AA9FB43" w14:textId="77777777" w:rsidR="007166CE" w:rsidRDefault="007166CE" w:rsidP="007166CE">
      <w:r>
        <w:t>Euch allen wünsche ich Gottes reichen Segen und dass Ihr für Euch interessante Texte hier findet. Für Anregungen bin ich immer dankbar.</w:t>
      </w:r>
    </w:p>
    <w:p w14:paraId="2618FFBD" w14:textId="77777777" w:rsidR="007166CE" w:rsidRDefault="007166CE" w:rsidP="007166CE">
      <w:r>
        <w:t>Gruß &amp; Segen,</w:t>
      </w:r>
    </w:p>
    <w:p w14:paraId="2817AEE8" w14:textId="77777777" w:rsidR="007166CE" w:rsidRDefault="007166CE" w:rsidP="007166CE">
      <w:r>
        <w:t>Andreas</w:t>
      </w:r>
    </w:p>
    <w:p w14:paraId="2F9DCB6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B34F77" w14:textId="77777777" w:rsidR="00336EE5" w:rsidRDefault="00336EE5" w:rsidP="00336EE5">
      <w:pPr>
        <w:pStyle w:val="berschrift1"/>
        <w:rPr>
          <w:sz w:val="48"/>
        </w:rPr>
      </w:pPr>
      <w:bookmarkStart w:id="0" w:name="_Hlk69383491"/>
      <w:r>
        <w:t xml:space="preserve">Von </w:t>
      </w:r>
      <w:proofErr w:type="spellStart"/>
      <w:r>
        <w:t>anbettung</w:t>
      </w:r>
      <w:proofErr w:type="spellEnd"/>
      <w:r>
        <w:t xml:space="preserve"> und </w:t>
      </w:r>
      <w:proofErr w:type="spellStart"/>
      <w:r>
        <w:t>ererbietung</w:t>
      </w:r>
      <w:proofErr w:type="spellEnd"/>
      <w:r>
        <w:t xml:space="preserve"> der </w:t>
      </w:r>
      <w:proofErr w:type="spellStart"/>
      <w:r>
        <w:t>tzeychen</w:t>
      </w:r>
      <w:proofErr w:type="spellEnd"/>
      <w:r>
        <w:t xml:space="preserve"> des </w:t>
      </w:r>
      <w:proofErr w:type="spellStart"/>
      <w:r>
        <w:t>newen</w:t>
      </w:r>
      <w:proofErr w:type="spellEnd"/>
      <w:r>
        <w:t xml:space="preserve"> Testaments.</w:t>
      </w:r>
    </w:p>
    <w:bookmarkEnd w:id="0"/>
    <w:p w14:paraId="2AFC6392" w14:textId="77777777" w:rsidR="00336EE5" w:rsidRDefault="00336EE5" w:rsidP="00336EE5">
      <w:pPr>
        <w:pStyle w:val="StandardWeb"/>
      </w:pPr>
      <w:proofErr w:type="spellStart"/>
      <w:r>
        <w:t>Wittenbergk</w:t>
      </w:r>
      <w:proofErr w:type="spellEnd"/>
      <w:r>
        <w:t xml:space="preserve">. </w:t>
      </w:r>
    </w:p>
    <w:p w14:paraId="2F849BA0" w14:textId="77777777" w:rsidR="00336EE5" w:rsidRDefault="00336EE5" w:rsidP="00336EE5">
      <w:pPr>
        <w:pStyle w:val="StandardWeb"/>
      </w:pPr>
      <w:r>
        <w:t xml:space="preserve">Dem </w:t>
      </w:r>
      <w:proofErr w:type="spellStart"/>
      <w:r>
        <w:t>Achtbarn</w:t>
      </w:r>
      <w:proofErr w:type="spellEnd"/>
      <w:r>
        <w:t xml:space="preserve"> und </w:t>
      </w:r>
      <w:proofErr w:type="spellStart"/>
      <w:r>
        <w:t>namhafftigen</w:t>
      </w:r>
      <w:proofErr w:type="spellEnd"/>
      <w:r>
        <w:t xml:space="preserve"> Albrechten </w:t>
      </w:r>
      <w:proofErr w:type="spellStart"/>
      <w:r>
        <w:t>Durern</w:t>
      </w:r>
      <w:proofErr w:type="spellEnd"/>
      <w:r>
        <w:t xml:space="preserve"> </w:t>
      </w:r>
      <w:proofErr w:type="spellStart"/>
      <w:r>
        <w:t>tzu</w:t>
      </w:r>
      <w:proofErr w:type="spellEnd"/>
      <w:r>
        <w:t xml:space="preserve"> </w:t>
      </w:r>
      <w:proofErr w:type="spellStart"/>
      <w:r>
        <w:t>Nurmbergk</w:t>
      </w:r>
      <w:proofErr w:type="spellEnd"/>
      <w:r>
        <w:t xml:space="preserve"> </w:t>
      </w:r>
      <w:proofErr w:type="spellStart"/>
      <w:r>
        <w:t>meynem</w:t>
      </w:r>
      <w:proofErr w:type="spellEnd"/>
      <w:r>
        <w:t xml:space="preserve"> geliebtem </w:t>
      </w:r>
      <w:proofErr w:type="spellStart"/>
      <w:r>
        <w:t>gonder</w:t>
      </w:r>
      <w:proofErr w:type="spellEnd"/>
      <w:r>
        <w:t xml:space="preserve"> / Wunsch ich Andres Bo. etc. </w:t>
      </w:r>
      <w:proofErr w:type="spellStart"/>
      <w:r>
        <w:t>gottis</w:t>
      </w:r>
      <w:proofErr w:type="spellEnd"/>
      <w:r>
        <w:t xml:space="preserve"> </w:t>
      </w:r>
      <w:proofErr w:type="spellStart"/>
      <w:r>
        <w:t>gnad</w:t>
      </w:r>
      <w:proofErr w:type="spellEnd"/>
      <w:r>
        <w:t xml:space="preserve"> </w:t>
      </w:r>
      <w:proofErr w:type="spellStart"/>
      <w:r>
        <w:t>unnd</w:t>
      </w:r>
      <w:proofErr w:type="spellEnd"/>
      <w:r>
        <w:t xml:space="preserve"> </w:t>
      </w:r>
      <w:proofErr w:type="spellStart"/>
      <w:r>
        <w:t>frid</w:t>
      </w:r>
      <w:proofErr w:type="spellEnd"/>
      <w:r>
        <w:t xml:space="preserve">. </w:t>
      </w:r>
    </w:p>
    <w:p w14:paraId="0D531CD3" w14:textId="77777777" w:rsidR="00336EE5" w:rsidRDefault="00336EE5" w:rsidP="00336EE5">
      <w:pPr>
        <w:pStyle w:val="StandardWeb"/>
      </w:pPr>
      <w:proofErr w:type="spellStart"/>
      <w:r>
        <w:t>Gunstiger</w:t>
      </w:r>
      <w:proofErr w:type="spellEnd"/>
      <w:r>
        <w:t xml:space="preserve"> </w:t>
      </w:r>
      <w:proofErr w:type="spellStart"/>
      <w:r>
        <w:t>furderer</w:t>
      </w:r>
      <w:proofErr w:type="spellEnd"/>
      <w:r>
        <w:t xml:space="preserve"> / nach dem / der </w:t>
      </w:r>
      <w:proofErr w:type="spellStart"/>
      <w:r>
        <w:t>haß</w:t>
      </w:r>
      <w:proofErr w:type="spellEnd"/>
      <w:r>
        <w:t xml:space="preserve"> und </w:t>
      </w:r>
      <w:proofErr w:type="spellStart"/>
      <w:r>
        <w:t>neyd</w:t>
      </w:r>
      <w:proofErr w:type="spellEnd"/>
      <w:r>
        <w:t xml:space="preserve"> / mancherley lügen und </w:t>
      </w:r>
      <w:proofErr w:type="spellStart"/>
      <w:r>
        <w:t>nachred</w:t>
      </w:r>
      <w:proofErr w:type="spellEnd"/>
      <w:r>
        <w:t xml:space="preserve"> uns </w:t>
      </w:r>
      <w:proofErr w:type="spellStart"/>
      <w:r>
        <w:t>Wittembergern</w:t>
      </w:r>
      <w:proofErr w:type="spellEnd"/>
      <w:r>
        <w:t xml:space="preserve"> / </w:t>
      </w:r>
      <w:proofErr w:type="spellStart"/>
      <w:r>
        <w:t>yn</w:t>
      </w:r>
      <w:proofErr w:type="spellEnd"/>
      <w:r>
        <w:t xml:space="preserve"> ruck / </w:t>
      </w:r>
      <w:proofErr w:type="spellStart"/>
      <w:r>
        <w:t>erdicht</w:t>
      </w:r>
      <w:proofErr w:type="spellEnd"/>
      <w:r>
        <w:t xml:space="preserve">. und </w:t>
      </w:r>
      <w:proofErr w:type="spellStart"/>
      <w:r>
        <w:t>boeßheyt</w:t>
      </w:r>
      <w:proofErr w:type="spellEnd"/>
      <w:r>
        <w:t xml:space="preserve"> </w:t>
      </w:r>
      <w:proofErr w:type="spellStart"/>
      <w:r>
        <w:t>alwegen</w:t>
      </w:r>
      <w:proofErr w:type="spellEnd"/>
      <w:r>
        <w:t xml:space="preserve"> </w:t>
      </w:r>
      <w:proofErr w:type="spellStart"/>
      <w:r>
        <w:t>yhre</w:t>
      </w:r>
      <w:proofErr w:type="spellEnd"/>
      <w:r>
        <w:t xml:space="preserve"> </w:t>
      </w:r>
      <w:proofErr w:type="spellStart"/>
      <w:r>
        <w:t>schlyfflocher</w:t>
      </w:r>
      <w:proofErr w:type="spellEnd"/>
      <w:r>
        <w:t xml:space="preserve"> sucht / </w:t>
      </w:r>
      <w:proofErr w:type="spellStart"/>
      <w:r>
        <w:t>darauß</w:t>
      </w:r>
      <w:proofErr w:type="spellEnd"/>
      <w:r>
        <w:t xml:space="preserve"> sie bellen / schelten / </w:t>
      </w:r>
      <w:proofErr w:type="spellStart"/>
      <w:r>
        <w:t>unn</w:t>
      </w:r>
      <w:proofErr w:type="spellEnd"/>
      <w:r>
        <w:t xml:space="preserve"> </w:t>
      </w:r>
      <w:proofErr w:type="spellStart"/>
      <w:r>
        <w:t>clappern</w:t>
      </w:r>
      <w:proofErr w:type="spellEnd"/>
      <w:r>
        <w:t xml:space="preserve"> </w:t>
      </w:r>
      <w:proofErr w:type="spellStart"/>
      <w:r>
        <w:t>kan</w:t>
      </w:r>
      <w:proofErr w:type="spellEnd"/>
      <w:r>
        <w:t xml:space="preserve">. </w:t>
      </w:r>
      <w:proofErr w:type="spellStart"/>
      <w:r>
        <w:t>unn</w:t>
      </w:r>
      <w:proofErr w:type="spellEnd"/>
      <w:r>
        <w:t xml:space="preserve"> etliche </w:t>
      </w:r>
      <w:proofErr w:type="spellStart"/>
      <w:r>
        <w:t>dreumen</w:t>
      </w:r>
      <w:proofErr w:type="spellEnd"/>
      <w:r>
        <w:t xml:space="preserve"> </w:t>
      </w:r>
      <w:proofErr w:type="spellStart"/>
      <w:r>
        <w:t>sucher</w:t>
      </w:r>
      <w:proofErr w:type="spellEnd"/>
      <w:r>
        <w:t xml:space="preserve"> von uns sagen / als </w:t>
      </w:r>
      <w:proofErr w:type="spellStart"/>
      <w:r>
        <w:t>solten</w:t>
      </w:r>
      <w:proofErr w:type="spellEnd"/>
      <w:r>
        <w:t xml:space="preserve"> wir </w:t>
      </w:r>
      <w:proofErr w:type="spellStart"/>
      <w:r>
        <w:t>alhie</w:t>
      </w:r>
      <w:proofErr w:type="spellEnd"/>
      <w:r>
        <w:t xml:space="preserve"> predigen und disputieren / das dem </w:t>
      </w:r>
      <w:proofErr w:type="spellStart"/>
      <w:r>
        <w:t>hochwirdigen</w:t>
      </w:r>
      <w:proofErr w:type="spellEnd"/>
      <w:r>
        <w:t xml:space="preserve"> </w:t>
      </w:r>
      <w:proofErr w:type="spellStart"/>
      <w:r>
        <w:t>sacrament</w:t>
      </w:r>
      <w:proofErr w:type="spellEnd"/>
      <w:r>
        <w:t xml:space="preserve"> kein </w:t>
      </w:r>
      <w:proofErr w:type="spellStart"/>
      <w:r>
        <w:t>eere</w:t>
      </w:r>
      <w:proofErr w:type="spellEnd"/>
      <w:r>
        <w:t xml:space="preserve"> / lob / und </w:t>
      </w:r>
      <w:proofErr w:type="spellStart"/>
      <w:r>
        <w:t>furtzuck</w:t>
      </w:r>
      <w:proofErr w:type="spellEnd"/>
      <w:r>
        <w:t xml:space="preserve"> </w:t>
      </w:r>
      <w:proofErr w:type="spellStart"/>
      <w:r>
        <w:t>tzu</w:t>
      </w:r>
      <w:proofErr w:type="spellEnd"/>
      <w:r>
        <w:t xml:space="preserve"> geben sein. Hab ich euch ein </w:t>
      </w:r>
      <w:proofErr w:type="spellStart"/>
      <w:r>
        <w:t>kurtz</w:t>
      </w:r>
      <w:proofErr w:type="spellEnd"/>
      <w:r>
        <w:t xml:space="preserve"> </w:t>
      </w:r>
      <w:proofErr w:type="spellStart"/>
      <w:r>
        <w:t>buechlin</w:t>
      </w:r>
      <w:proofErr w:type="spellEnd"/>
      <w:r>
        <w:t xml:space="preserve"> wollen zu schreiben. von </w:t>
      </w:r>
      <w:proofErr w:type="spellStart"/>
      <w:r>
        <w:t>anbettung</w:t>
      </w:r>
      <w:proofErr w:type="spellEnd"/>
      <w:r>
        <w:t xml:space="preserve"> und </w:t>
      </w:r>
      <w:proofErr w:type="spellStart"/>
      <w:r>
        <w:t>eererbietung</w:t>
      </w:r>
      <w:proofErr w:type="spellEnd"/>
      <w:r>
        <w:t xml:space="preserve"> </w:t>
      </w:r>
      <w:proofErr w:type="spellStart"/>
      <w:r>
        <w:t>hochobgenants</w:t>
      </w:r>
      <w:proofErr w:type="spellEnd"/>
      <w:r>
        <w:t xml:space="preserve"> </w:t>
      </w:r>
      <w:proofErr w:type="spellStart"/>
      <w:r>
        <w:t>sacraments</w:t>
      </w:r>
      <w:proofErr w:type="spellEnd"/>
      <w:r>
        <w:t xml:space="preserve">. Dadurch euch und </w:t>
      </w:r>
      <w:proofErr w:type="spellStart"/>
      <w:r>
        <w:t>gantzer</w:t>
      </w:r>
      <w:proofErr w:type="spellEnd"/>
      <w:r>
        <w:t xml:space="preserve"> Christenheit schuldige dienste </w:t>
      </w:r>
      <w:proofErr w:type="spellStart"/>
      <w:r>
        <w:t>ertzeygen</w:t>
      </w:r>
      <w:proofErr w:type="spellEnd"/>
      <w:r>
        <w:t xml:space="preserve">. Dan </w:t>
      </w:r>
      <w:proofErr w:type="spellStart"/>
      <w:r>
        <w:t>ewre</w:t>
      </w:r>
      <w:proofErr w:type="spellEnd"/>
      <w:r>
        <w:t xml:space="preserve"> </w:t>
      </w:r>
      <w:proofErr w:type="spellStart"/>
      <w:r>
        <w:t>gutheiten</w:t>
      </w:r>
      <w:proofErr w:type="spellEnd"/>
      <w:r>
        <w:t xml:space="preserve"> haben mich </w:t>
      </w:r>
      <w:proofErr w:type="spellStart"/>
      <w:r>
        <w:t>vorpflicht</w:t>
      </w:r>
      <w:proofErr w:type="spellEnd"/>
      <w:r>
        <w:t xml:space="preserve"> / euch nach </w:t>
      </w:r>
      <w:proofErr w:type="spellStart"/>
      <w:r>
        <w:t>vermogen</w:t>
      </w:r>
      <w:proofErr w:type="spellEnd"/>
      <w:r>
        <w:t xml:space="preserve"> zudienen. Gott </w:t>
      </w:r>
      <w:proofErr w:type="spellStart"/>
      <w:r>
        <w:t>bevolhen</w:t>
      </w:r>
      <w:proofErr w:type="spellEnd"/>
      <w:r>
        <w:t xml:space="preserve">. Datum </w:t>
      </w:r>
      <w:proofErr w:type="spellStart"/>
      <w:r>
        <w:t>Wittemberg</w:t>
      </w:r>
      <w:proofErr w:type="spellEnd"/>
      <w:r>
        <w:t xml:space="preserve"> am tag aller </w:t>
      </w:r>
      <w:proofErr w:type="spellStart"/>
      <w:r>
        <w:t>heyligen</w:t>
      </w:r>
      <w:proofErr w:type="spellEnd"/>
      <w:r>
        <w:t xml:space="preserve">. Im xxi. </w:t>
      </w:r>
      <w:proofErr w:type="spellStart"/>
      <w:r>
        <w:t>uber</w:t>
      </w:r>
      <w:proofErr w:type="spellEnd"/>
      <w:r>
        <w:t xml:space="preserve"> </w:t>
      </w:r>
      <w:proofErr w:type="spellStart"/>
      <w:r>
        <w:t>M.D</w:t>
      </w:r>
      <w:proofErr w:type="spellEnd"/>
      <w:r>
        <w:t xml:space="preserve">. </w:t>
      </w:r>
    </w:p>
    <w:p w14:paraId="48857A02" w14:textId="77777777" w:rsidR="00336EE5" w:rsidRDefault="00336EE5" w:rsidP="00336EE5">
      <w:pPr>
        <w:pStyle w:val="StandardWeb"/>
      </w:pPr>
      <w:r>
        <w:t xml:space="preserve">i. Erstlich soll hie </w:t>
      </w:r>
      <w:proofErr w:type="spellStart"/>
      <w:r>
        <w:t>gemerckt</w:t>
      </w:r>
      <w:proofErr w:type="spellEnd"/>
      <w:r>
        <w:t xml:space="preserve"> werden / das anbeten ein </w:t>
      </w:r>
      <w:proofErr w:type="spellStart"/>
      <w:r>
        <w:t>frucht</w:t>
      </w:r>
      <w:proofErr w:type="spellEnd"/>
      <w:r>
        <w:t xml:space="preserve"> des </w:t>
      </w:r>
      <w:proofErr w:type="spellStart"/>
      <w:r>
        <w:t>glaubens</w:t>
      </w:r>
      <w:proofErr w:type="spellEnd"/>
      <w:r>
        <w:t xml:space="preserve"> ist. Dan </w:t>
      </w:r>
      <w:proofErr w:type="spellStart"/>
      <w:r>
        <w:t>warhafftige</w:t>
      </w:r>
      <w:proofErr w:type="spellEnd"/>
      <w:r>
        <w:t xml:space="preserve"> </w:t>
      </w:r>
      <w:proofErr w:type="spellStart"/>
      <w:r>
        <w:t>anbetter</w:t>
      </w:r>
      <w:proofErr w:type="spellEnd"/>
      <w:r>
        <w:t xml:space="preserve"> / die </w:t>
      </w:r>
      <w:proofErr w:type="spellStart"/>
      <w:r>
        <w:t>muessen</w:t>
      </w:r>
      <w:proofErr w:type="spellEnd"/>
      <w:r>
        <w:t xml:space="preserve"> im geist und der </w:t>
      </w:r>
      <w:proofErr w:type="spellStart"/>
      <w:r>
        <w:t>warheyt</w:t>
      </w:r>
      <w:proofErr w:type="spellEnd"/>
      <w:r>
        <w:t xml:space="preserve"> anbeten </w:t>
      </w:r>
      <w:proofErr w:type="spellStart"/>
      <w:r>
        <w:t>Joha</w:t>
      </w:r>
      <w:proofErr w:type="spellEnd"/>
      <w:r>
        <w:t xml:space="preserve">. </w:t>
      </w:r>
      <w:proofErr w:type="spellStart"/>
      <w:r>
        <w:t>iiii</w:t>
      </w:r>
      <w:proofErr w:type="spellEnd"/>
      <w:r>
        <w:t xml:space="preserve">. Der glaub macht geistlich / </w:t>
      </w:r>
      <w:proofErr w:type="spellStart"/>
      <w:r>
        <w:t>dan</w:t>
      </w:r>
      <w:proofErr w:type="spellEnd"/>
      <w:r>
        <w:t xml:space="preserve"> er </w:t>
      </w:r>
      <w:proofErr w:type="spellStart"/>
      <w:r>
        <w:t>vereyndt</w:t>
      </w:r>
      <w:proofErr w:type="spellEnd"/>
      <w:r>
        <w:t xml:space="preserve"> die </w:t>
      </w:r>
      <w:proofErr w:type="spellStart"/>
      <w:r>
        <w:t>glaubige</w:t>
      </w:r>
      <w:proofErr w:type="spellEnd"/>
      <w:r>
        <w:t xml:space="preserve"> mit Christo / in </w:t>
      </w:r>
      <w:proofErr w:type="spellStart"/>
      <w:r>
        <w:t>wilchen</w:t>
      </w:r>
      <w:proofErr w:type="spellEnd"/>
      <w:r>
        <w:t xml:space="preserve"> alle </w:t>
      </w:r>
      <w:proofErr w:type="spellStart"/>
      <w:r>
        <w:t>creaturen</w:t>
      </w:r>
      <w:proofErr w:type="spellEnd"/>
      <w:r>
        <w:t xml:space="preserve"> </w:t>
      </w:r>
      <w:proofErr w:type="spellStart"/>
      <w:r>
        <w:t>new</w:t>
      </w:r>
      <w:proofErr w:type="spellEnd"/>
      <w:r>
        <w:t xml:space="preserve"> </w:t>
      </w:r>
      <w:proofErr w:type="spellStart"/>
      <w:r>
        <w:t>unn</w:t>
      </w:r>
      <w:proofErr w:type="spellEnd"/>
      <w:r>
        <w:t xml:space="preserve"> geistlich werden. Wie </w:t>
      </w:r>
      <w:proofErr w:type="spellStart"/>
      <w:r>
        <w:t>eyner</w:t>
      </w:r>
      <w:proofErr w:type="spellEnd"/>
      <w:r>
        <w:t xml:space="preserve"> Christlich </w:t>
      </w:r>
      <w:proofErr w:type="spellStart"/>
      <w:r>
        <w:t>durchh</w:t>
      </w:r>
      <w:proofErr w:type="spellEnd"/>
      <w:r>
        <w:t xml:space="preserve"> den glauben Christi </w:t>
      </w:r>
      <w:proofErr w:type="spellStart"/>
      <w:r>
        <w:t>wirt</w:t>
      </w:r>
      <w:proofErr w:type="spellEnd"/>
      <w:r>
        <w:t xml:space="preserve">. </w:t>
      </w:r>
      <w:proofErr w:type="spellStart"/>
      <w:r>
        <w:t>ßo</w:t>
      </w:r>
      <w:proofErr w:type="spellEnd"/>
      <w:r>
        <w:t xml:space="preserve"> </w:t>
      </w:r>
      <w:proofErr w:type="spellStart"/>
      <w:r>
        <w:t>wirt</w:t>
      </w:r>
      <w:proofErr w:type="spellEnd"/>
      <w:r>
        <w:t xml:space="preserve"> auch </w:t>
      </w:r>
      <w:proofErr w:type="spellStart"/>
      <w:r>
        <w:t>eyner</w:t>
      </w:r>
      <w:proofErr w:type="spellEnd"/>
      <w:r>
        <w:t xml:space="preserve"> geistlich / als geschrieben </w:t>
      </w:r>
      <w:proofErr w:type="spellStart"/>
      <w:r>
        <w:t>stett</w:t>
      </w:r>
      <w:proofErr w:type="spellEnd"/>
      <w:r>
        <w:t xml:space="preserve">. Er </w:t>
      </w:r>
      <w:proofErr w:type="spellStart"/>
      <w:r>
        <w:t>hatt</w:t>
      </w:r>
      <w:proofErr w:type="spellEnd"/>
      <w:r>
        <w:t xml:space="preserve"> </w:t>
      </w:r>
      <w:proofErr w:type="spellStart"/>
      <w:r>
        <w:t>yhnen</w:t>
      </w:r>
      <w:proofErr w:type="spellEnd"/>
      <w:r>
        <w:t xml:space="preserve"> macht geben / </w:t>
      </w:r>
      <w:proofErr w:type="spellStart"/>
      <w:r>
        <w:t>gottis</w:t>
      </w:r>
      <w:proofErr w:type="spellEnd"/>
      <w:r>
        <w:t xml:space="preserve"> </w:t>
      </w:r>
      <w:proofErr w:type="spellStart"/>
      <w:r>
        <w:t>sohn</w:t>
      </w:r>
      <w:proofErr w:type="spellEnd"/>
      <w:r>
        <w:t xml:space="preserve"> zu werden / </w:t>
      </w:r>
      <w:proofErr w:type="spellStart"/>
      <w:r>
        <w:t>ßo</w:t>
      </w:r>
      <w:proofErr w:type="spellEnd"/>
      <w:r>
        <w:t xml:space="preserve"> </w:t>
      </w:r>
      <w:proofErr w:type="spellStart"/>
      <w:r>
        <w:t>vil</w:t>
      </w:r>
      <w:proofErr w:type="spellEnd"/>
      <w:r>
        <w:t xml:space="preserve"> </w:t>
      </w:r>
      <w:proofErr w:type="spellStart"/>
      <w:r>
        <w:t>yr</w:t>
      </w:r>
      <w:proofErr w:type="spellEnd"/>
      <w:r>
        <w:t xml:space="preserve"> glaubten / </w:t>
      </w:r>
      <w:proofErr w:type="spellStart"/>
      <w:r>
        <w:t>yn</w:t>
      </w:r>
      <w:proofErr w:type="spellEnd"/>
      <w:r>
        <w:t xml:space="preserve"> </w:t>
      </w:r>
      <w:proofErr w:type="spellStart"/>
      <w:r>
        <w:t>seynem</w:t>
      </w:r>
      <w:proofErr w:type="spellEnd"/>
      <w:r>
        <w:t xml:space="preserve"> </w:t>
      </w:r>
      <w:proofErr w:type="spellStart"/>
      <w:r>
        <w:t>namen</w:t>
      </w:r>
      <w:proofErr w:type="spellEnd"/>
      <w:r>
        <w:t xml:space="preserve"> Joh. i. On solchen geist ist alles gebet / </w:t>
      </w:r>
      <w:proofErr w:type="spellStart"/>
      <w:r>
        <w:t>gottis</w:t>
      </w:r>
      <w:proofErr w:type="spellEnd"/>
      <w:r>
        <w:t xml:space="preserve"> </w:t>
      </w:r>
      <w:proofErr w:type="spellStart"/>
      <w:r>
        <w:t>lesterung</w:t>
      </w:r>
      <w:proofErr w:type="spellEnd"/>
      <w:r>
        <w:t xml:space="preserve"> / </w:t>
      </w:r>
      <w:proofErr w:type="spellStart"/>
      <w:r>
        <w:t>gottis</w:t>
      </w:r>
      <w:proofErr w:type="spellEnd"/>
      <w:r>
        <w:t xml:space="preserve"> </w:t>
      </w:r>
      <w:proofErr w:type="spellStart"/>
      <w:r>
        <w:t>verachtung</w:t>
      </w:r>
      <w:proofErr w:type="spellEnd"/>
      <w:r>
        <w:t xml:space="preserve"> / lügen </w:t>
      </w:r>
      <w:proofErr w:type="spellStart"/>
      <w:r>
        <w:t>unn</w:t>
      </w:r>
      <w:proofErr w:type="spellEnd"/>
      <w:r>
        <w:t xml:space="preserve"> betrug. </w:t>
      </w:r>
      <w:proofErr w:type="spellStart"/>
      <w:r>
        <w:t>kan</w:t>
      </w:r>
      <w:proofErr w:type="spellEnd"/>
      <w:r>
        <w:t xml:space="preserve"> auch </w:t>
      </w:r>
      <w:proofErr w:type="spellStart"/>
      <w:r>
        <w:t>gott</w:t>
      </w:r>
      <w:proofErr w:type="spellEnd"/>
      <w:r>
        <w:t xml:space="preserve"> nicht behagen / es wer </w:t>
      </w:r>
      <w:proofErr w:type="spellStart"/>
      <w:r>
        <w:t>vil</w:t>
      </w:r>
      <w:proofErr w:type="spellEnd"/>
      <w:r>
        <w:t xml:space="preserve"> besser / </w:t>
      </w:r>
      <w:proofErr w:type="spellStart"/>
      <w:r>
        <w:t>eyner</w:t>
      </w:r>
      <w:proofErr w:type="spellEnd"/>
      <w:r>
        <w:t xml:space="preserve"> bettet nicht / </w:t>
      </w:r>
      <w:proofErr w:type="spellStart"/>
      <w:r>
        <w:t>dan</w:t>
      </w:r>
      <w:proofErr w:type="spellEnd"/>
      <w:r>
        <w:t xml:space="preserve"> das er außerhalb des </w:t>
      </w:r>
      <w:proofErr w:type="spellStart"/>
      <w:r>
        <w:t>glaubens</w:t>
      </w:r>
      <w:proofErr w:type="spellEnd"/>
      <w:r>
        <w:t xml:space="preserve"> bettet / wie die </w:t>
      </w:r>
      <w:proofErr w:type="spellStart"/>
      <w:r>
        <w:t>schriefft</w:t>
      </w:r>
      <w:proofErr w:type="spellEnd"/>
      <w:r>
        <w:t xml:space="preserve"> saget. </w:t>
      </w:r>
      <w:proofErr w:type="spellStart"/>
      <w:r>
        <w:t>Peccatori</w:t>
      </w:r>
      <w:proofErr w:type="spellEnd"/>
      <w:r>
        <w:t xml:space="preserve"> </w:t>
      </w:r>
      <w:proofErr w:type="spellStart"/>
      <w:r>
        <w:t>dixit</w:t>
      </w:r>
      <w:proofErr w:type="spellEnd"/>
      <w:r>
        <w:t xml:space="preserve"> </w:t>
      </w:r>
      <w:proofErr w:type="spellStart"/>
      <w:r>
        <w:t>deus</w:t>
      </w:r>
      <w:proofErr w:type="spellEnd"/>
      <w:r>
        <w:t xml:space="preserve">. Dem </w:t>
      </w:r>
      <w:proofErr w:type="spellStart"/>
      <w:r>
        <w:t>sunder</w:t>
      </w:r>
      <w:proofErr w:type="spellEnd"/>
      <w:r>
        <w:t xml:space="preserve"> saget </w:t>
      </w:r>
      <w:proofErr w:type="spellStart"/>
      <w:r>
        <w:t>gott</w:t>
      </w:r>
      <w:proofErr w:type="spellEnd"/>
      <w:r>
        <w:t xml:space="preserve">. </w:t>
      </w:r>
      <w:proofErr w:type="spellStart"/>
      <w:r>
        <w:t>Warumb</w:t>
      </w:r>
      <w:proofErr w:type="spellEnd"/>
      <w:r>
        <w:t xml:space="preserve"> </w:t>
      </w:r>
      <w:proofErr w:type="spellStart"/>
      <w:r>
        <w:t>nympstu</w:t>
      </w:r>
      <w:proofErr w:type="spellEnd"/>
      <w:r>
        <w:t xml:space="preserve"> </w:t>
      </w:r>
      <w:proofErr w:type="spellStart"/>
      <w:r>
        <w:t>meyn</w:t>
      </w:r>
      <w:proofErr w:type="spellEnd"/>
      <w:r>
        <w:t xml:space="preserve"> </w:t>
      </w:r>
      <w:proofErr w:type="spellStart"/>
      <w:r>
        <w:t>testament</w:t>
      </w:r>
      <w:proofErr w:type="spellEnd"/>
      <w:r>
        <w:t xml:space="preserve"> in </w:t>
      </w:r>
      <w:proofErr w:type="spellStart"/>
      <w:r>
        <w:t>deynen</w:t>
      </w:r>
      <w:proofErr w:type="spellEnd"/>
      <w:r>
        <w:t xml:space="preserve"> </w:t>
      </w:r>
      <w:proofErr w:type="spellStart"/>
      <w:r>
        <w:t>mund</w:t>
      </w:r>
      <w:proofErr w:type="spellEnd"/>
      <w:r>
        <w:t xml:space="preserve">: Psal. xlix. und Esai. i. Ich </w:t>
      </w:r>
      <w:proofErr w:type="spellStart"/>
      <w:r>
        <w:t>wil</w:t>
      </w:r>
      <w:proofErr w:type="spellEnd"/>
      <w:r>
        <w:t xml:space="preserve"> </w:t>
      </w:r>
      <w:proofErr w:type="spellStart"/>
      <w:r>
        <w:t>meyne</w:t>
      </w:r>
      <w:proofErr w:type="spellEnd"/>
      <w:r>
        <w:t xml:space="preserve"> </w:t>
      </w:r>
      <w:proofErr w:type="spellStart"/>
      <w:r>
        <w:t>augen</w:t>
      </w:r>
      <w:proofErr w:type="spellEnd"/>
      <w:r>
        <w:t xml:space="preserve"> von euch </w:t>
      </w:r>
      <w:proofErr w:type="spellStart"/>
      <w:r>
        <w:t>keren</w:t>
      </w:r>
      <w:proofErr w:type="spellEnd"/>
      <w:r>
        <w:t xml:space="preserve"> </w:t>
      </w:r>
      <w:proofErr w:type="spellStart"/>
      <w:r>
        <w:t>wan</w:t>
      </w:r>
      <w:proofErr w:type="spellEnd"/>
      <w:r>
        <w:t xml:space="preserve"> </w:t>
      </w:r>
      <w:proofErr w:type="spellStart"/>
      <w:r>
        <w:t>yhr</w:t>
      </w:r>
      <w:proofErr w:type="spellEnd"/>
      <w:r>
        <w:t xml:space="preserve"> bettend. On glauben ists </w:t>
      </w:r>
      <w:proofErr w:type="spellStart"/>
      <w:r>
        <w:t>unmuglich</w:t>
      </w:r>
      <w:proofErr w:type="spellEnd"/>
      <w:r>
        <w:t xml:space="preserve"> das </w:t>
      </w:r>
      <w:proofErr w:type="spellStart"/>
      <w:r>
        <w:t>eyner</w:t>
      </w:r>
      <w:proofErr w:type="spellEnd"/>
      <w:r>
        <w:t xml:space="preserve"> </w:t>
      </w:r>
      <w:proofErr w:type="spellStart"/>
      <w:r>
        <w:t>gott</w:t>
      </w:r>
      <w:proofErr w:type="spellEnd"/>
      <w:r>
        <w:t xml:space="preserve"> behag. Heb. x. Der </w:t>
      </w:r>
      <w:proofErr w:type="spellStart"/>
      <w:r>
        <w:t>selb</w:t>
      </w:r>
      <w:proofErr w:type="spellEnd"/>
      <w:r>
        <w:t xml:space="preserve"> glaub / </w:t>
      </w:r>
      <w:proofErr w:type="spellStart"/>
      <w:r>
        <w:t>hatt</w:t>
      </w:r>
      <w:proofErr w:type="spellEnd"/>
      <w:r>
        <w:t xml:space="preserve"> sein </w:t>
      </w:r>
      <w:proofErr w:type="spellStart"/>
      <w:r>
        <w:t>eygen</w:t>
      </w:r>
      <w:proofErr w:type="spellEnd"/>
      <w:r>
        <w:t xml:space="preserve"> </w:t>
      </w:r>
      <w:proofErr w:type="spellStart"/>
      <w:r>
        <w:t>warheit</w:t>
      </w:r>
      <w:proofErr w:type="spellEnd"/>
      <w:r>
        <w:t xml:space="preserve"> und </w:t>
      </w:r>
      <w:proofErr w:type="spellStart"/>
      <w:r>
        <w:t>wort</w:t>
      </w:r>
      <w:proofErr w:type="spellEnd"/>
      <w:r>
        <w:t xml:space="preserve"> / als wir </w:t>
      </w:r>
      <w:proofErr w:type="spellStart"/>
      <w:r>
        <w:t>leßen</w:t>
      </w:r>
      <w:proofErr w:type="spellEnd"/>
      <w:r>
        <w:t xml:space="preserve">. Der glaub ist </w:t>
      </w:r>
      <w:proofErr w:type="spellStart"/>
      <w:r>
        <w:t>auß</w:t>
      </w:r>
      <w:proofErr w:type="spellEnd"/>
      <w:r>
        <w:t xml:space="preserve"> dem gebot des </w:t>
      </w:r>
      <w:proofErr w:type="spellStart"/>
      <w:r>
        <w:t>wort</w:t>
      </w:r>
      <w:proofErr w:type="spellEnd"/>
      <w:r>
        <w:t xml:space="preserve"> Christi Ro. x. Mein </w:t>
      </w:r>
      <w:proofErr w:type="spellStart"/>
      <w:r>
        <w:t>schefflin</w:t>
      </w:r>
      <w:proofErr w:type="spellEnd"/>
      <w:r>
        <w:t xml:space="preserve"> </w:t>
      </w:r>
      <w:proofErr w:type="spellStart"/>
      <w:r>
        <w:t>horen</w:t>
      </w:r>
      <w:proofErr w:type="spellEnd"/>
      <w:r>
        <w:t xml:space="preserve"> </w:t>
      </w:r>
      <w:proofErr w:type="spellStart"/>
      <w:r>
        <w:t>meyne</w:t>
      </w:r>
      <w:proofErr w:type="spellEnd"/>
      <w:r>
        <w:t xml:space="preserve"> </w:t>
      </w:r>
      <w:proofErr w:type="spellStart"/>
      <w:r>
        <w:t>stüm</w:t>
      </w:r>
      <w:proofErr w:type="spellEnd"/>
      <w:r>
        <w:t xml:space="preserve">. Joh. x. Ich werde sie </w:t>
      </w:r>
      <w:proofErr w:type="spellStart"/>
      <w:r>
        <w:t>weyden</w:t>
      </w:r>
      <w:proofErr w:type="spellEnd"/>
      <w:r>
        <w:t xml:space="preserve"> und </w:t>
      </w:r>
      <w:proofErr w:type="spellStart"/>
      <w:r>
        <w:t>speyßen</w:t>
      </w:r>
      <w:proofErr w:type="spellEnd"/>
      <w:r>
        <w:t xml:space="preserve"> in den bergen Israel. </w:t>
      </w:r>
      <w:proofErr w:type="spellStart"/>
      <w:r>
        <w:t>Etzech</w:t>
      </w:r>
      <w:proofErr w:type="spellEnd"/>
      <w:r>
        <w:t xml:space="preserve">. </w:t>
      </w:r>
      <w:proofErr w:type="spellStart"/>
      <w:r>
        <w:t>xxxiiii</w:t>
      </w:r>
      <w:proofErr w:type="spellEnd"/>
      <w:r>
        <w:t xml:space="preserve">. Item. </w:t>
      </w:r>
      <w:proofErr w:type="spellStart"/>
      <w:r>
        <w:t>Wilcher</w:t>
      </w:r>
      <w:proofErr w:type="spellEnd"/>
      <w:r>
        <w:t xml:space="preserve"> den </w:t>
      </w:r>
      <w:proofErr w:type="spellStart"/>
      <w:r>
        <w:t>nit</w:t>
      </w:r>
      <w:proofErr w:type="spellEnd"/>
      <w:r>
        <w:t xml:space="preserve"> </w:t>
      </w:r>
      <w:proofErr w:type="spellStart"/>
      <w:r>
        <w:t>horet</w:t>
      </w:r>
      <w:proofErr w:type="spellEnd"/>
      <w:r>
        <w:t xml:space="preserve"> / der soll von dem </w:t>
      </w:r>
      <w:proofErr w:type="spellStart"/>
      <w:r>
        <w:t>volck</w:t>
      </w:r>
      <w:proofErr w:type="spellEnd"/>
      <w:r>
        <w:t xml:space="preserve"> </w:t>
      </w:r>
      <w:proofErr w:type="spellStart"/>
      <w:r>
        <w:t>außgerewt</w:t>
      </w:r>
      <w:proofErr w:type="spellEnd"/>
      <w:r>
        <w:t xml:space="preserve"> werden. Act. </w:t>
      </w:r>
      <w:proofErr w:type="spellStart"/>
      <w:r>
        <w:t>iii.</w:t>
      </w:r>
      <w:proofErr w:type="spellEnd"/>
      <w:r>
        <w:t xml:space="preserve"> Gleich wie der glaub Christum vor </w:t>
      </w:r>
      <w:proofErr w:type="spellStart"/>
      <w:r>
        <w:t>augen</w:t>
      </w:r>
      <w:proofErr w:type="spellEnd"/>
      <w:r>
        <w:t xml:space="preserve"> hat / </w:t>
      </w:r>
      <w:proofErr w:type="spellStart"/>
      <w:r>
        <w:t>alßo</w:t>
      </w:r>
      <w:proofErr w:type="spellEnd"/>
      <w:r>
        <w:t xml:space="preserve"> hat er das </w:t>
      </w:r>
      <w:proofErr w:type="spellStart"/>
      <w:r>
        <w:t>wort</w:t>
      </w:r>
      <w:proofErr w:type="spellEnd"/>
      <w:r>
        <w:t xml:space="preserve"> Christi / und aller </w:t>
      </w:r>
      <w:proofErr w:type="spellStart"/>
      <w:r>
        <w:t>seyner</w:t>
      </w:r>
      <w:proofErr w:type="spellEnd"/>
      <w:r>
        <w:t xml:space="preserve"> </w:t>
      </w:r>
      <w:proofErr w:type="spellStart"/>
      <w:r>
        <w:t>propheten</w:t>
      </w:r>
      <w:proofErr w:type="spellEnd"/>
      <w:r>
        <w:t xml:space="preserve">. </w:t>
      </w:r>
    </w:p>
    <w:p w14:paraId="43A670C6" w14:textId="77777777" w:rsidR="00336EE5" w:rsidRDefault="00336EE5" w:rsidP="00336EE5">
      <w:pPr>
        <w:pStyle w:val="StandardWeb"/>
      </w:pPr>
      <w:proofErr w:type="spellStart"/>
      <w:r>
        <w:t>Wilcher</w:t>
      </w:r>
      <w:proofErr w:type="spellEnd"/>
      <w:r>
        <w:t xml:space="preserve"> </w:t>
      </w:r>
      <w:proofErr w:type="spellStart"/>
      <w:r>
        <w:t>gottliche</w:t>
      </w:r>
      <w:proofErr w:type="spellEnd"/>
      <w:r>
        <w:t xml:space="preserve"> </w:t>
      </w:r>
      <w:proofErr w:type="spellStart"/>
      <w:r>
        <w:t>zusag</w:t>
      </w:r>
      <w:proofErr w:type="spellEnd"/>
      <w:r>
        <w:t xml:space="preserve"> </w:t>
      </w:r>
      <w:proofErr w:type="spellStart"/>
      <w:r>
        <w:t>nit</w:t>
      </w:r>
      <w:proofErr w:type="spellEnd"/>
      <w:r>
        <w:t xml:space="preserve"> </w:t>
      </w:r>
      <w:proofErr w:type="spellStart"/>
      <w:r>
        <w:t>yin</w:t>
      </w:r>
      <w:proofErr w:type="spellEnd"/>
      <w:r>
        <w:t xml:space="preserve"> </w:t>
      </w:r>
      <w:proofErr w:type="spellStart"/>
      <w:r>
        <w:t>hertzen</w:t>
      </w:r>
      <w:proofErr w:type="spellEnd"/>
      <w:r>
        <w:t xml:space="preserve"> </w:t>
      </w:r>
      <w:proofErr w:type="spellStart"/>
      <w:r>
        <w:t>hatt</w:t>
      </w:r>
      <w:proofErr w:type="spellEnd"/>
      <w:r>
        <w:t xml:space="preserve"> / </w:t>
      </w:r>
      <w:proofErr w:type="spellStart"/>
      <w:r>
        <w:t>wan</w:t>
      </w:r>
      <w:proofErr w:type="spellEnd"/>
      <w:r>
        <w:t xml:space="preserve"> er </w:t>
      </w:r>
      <w:proofErr w:type="spellStart"/>
      <w:r>
        <w:t>bett</w:t>
      </w:r>
      <w:proofErr w:type="spellEnd"/>
      <w:r>
        <w:t xml:space="preserve"> / der </w:t>
      </w:r>
      <w:proofErr w:type="spellStart"/>
      <w:r>
        <w:t>bett</w:t>
      </w:r>
      <w:proofErr w:type="spellEnd"/>
      <w:r>
        <w:t xml:space="preserve"> </w:t>
      </w:r>
      <w:proofErr w:type="spellStart"/>
      <w:r>
        <w:t>nit</w:t>
      </w:r>
      <w:proofErr w:type="spellEnd"/>
      <w:r>
        <w:t xml:space="preserve"> in der </w:t>
      </w:r>
      <w:proofErr w:type="spellStart"/>
      <w:r>
        <w:t>warheit</w:t>
      </w:r>
      <w:proofErr w:type="spellEnd"/>
      <w:r>
        <w:t xml:space="preserve"> / er </w:t>
      </w:r>
      <w:proofErr w:type="spellStart"/>
      <w:r>
        <w:t>bett</w:t>
      </w:r>
      <w:proofErr w:type="spellEnd"/>
      <w:r>
        <w:t xml:space="preserve"> in </w:t>
      </w:r>
      <w:proofErr w:type="spellStart"/>
      <w:r>
        <w:t>gesichten</w:t>
      </w:r>
      <w:proofErr w:type="spellEnd"/>
      <w:r>
        <w:t xml:space="preserve"> und funden </w:t>
      </w:r>
      <w:proofErr w:type="spellStart"/>
      <w:r>
        <w:t>seynes</w:t>
      </w:r>
      <w:proofErr w:type="spellEnd"/>
      <w:r>
        <w:t xml:space="preserve"> </w:t>
      </w:r>
      <w:proofErr w:type="spellStart"/>
      <w:r>
        <w:t>hertzens</w:t>
      </w:r>
      <w:proofErr w:type="spellEnd"/>
      <w:r>
        <w:t xml:space="preserve">. </w:t>
      </w:r>
      <w:proofErr w:type="spellStart"/>
      <w:r>
        <w:t>Darauß</w:t>
      </w:r>
      <w:proofErr w:type="spellEnd"/>
      <w:r>
        <w:t xml:space="preserve"> </w:t>
      </w:r>
      <w:proofErr w:type="spellStart"/>
      <w:r>
        <w:t>volget</w:t>
      </w:r>
      <w:proofErr w:type="spellEnd"/>
      <w:r>
        <w:t xml:space="preserve"> / das </w:t>
      </w:r>
      <w:proofErr w:type="spellStart"/>
      <w:r>
        <w:t>kayner</w:t>
      </w:r>
      <w:proofErr w:type="spellEnd"/>
      <w:r>
        <w:t xml:space="preserve"> recht </w:t>
      </w:r>
      <w:proofErr w:type="spellStart"/>
      <w:r>
        <w:t>unn</w:t>
      </w:r>
      <w:proofErr w:type="spellEnd"/>
      <w:r>
        <w:t xml:space="preserve"> zur </w:t>
      </w:r>
      <w:proofErr w:type="spellStart"/>
      <w:r>
        <w:t>seligkeit</w:t>
      </w:r>
      <w:proofErr w:type="spellEnd"/>
      <w:r>
        <w:t xml:space="preserve"> betten </w:t>
      </w:r>
      <w:proofErr w:type="spellStart"/>
      <w:r>
        <w:t>kan</w:t>
      </w:r>
      <w:proofErr w:type="spellEnd"/>
      <w:r>
        <w:t xml:space="preserve">. er bette </w:t>
      </w:r>
      <w:proofErr w:type="spellStart"/>
      <w:r>
        <w:t>dan</w:t>
      </w:r>
      <w:proofErr w:type="spellEnd"/>
      <w:r>
        <w:t xml:space="preserve"> </w:t>
      </w:r>
      <w:proofErr w:type="spellStart"/>
      <w:r>
        <w:t>gott</w:t>
      </w:r>
      <w:proofErr w:type="spellEnd"/>
      <w:r>
        <w:t xml:space="preserve"> an / im glauben / der </w:t>
      </w:r>
      <w:proofErr w:type="spellStart"/>
      <w:r>
        <w:t>yhnen</w:t>
      </w:r>
      <w:proofErr w:type="spellEnd"/>
      <w:r>
        <w:t xml:space="preserve"> zu Christo. und durch Christum zu </w:t>
      </w:r>
      <w:proofErr w:type="spellStart"/>
      <w:r>
        <w:t>got</w:t>
      </w:r>
      <w:proofErr w:type="spellEnd"/>
      <w:r>
        <w:t xml:space="preserve"> </w:t>
      </w:r>
      <w:proofErr w:type="spellStart"/>
      <w:r>
        <w:t>brengt</w:t>
      </w:r>
      <w:proofErr w:type="spellEnd"/>
      <w:r>
        <w:t xml:space="preserve">. </w:t>
      </w:r>
      <w:proofErr w:type="spellStart"/>
      <w:r>
        <w:t>Volget</w:t>
      </w:r>
      <w:proofErr w:type="spellEnd"/>
      <w:r>
        <w:t xml:space="preserve"> auch / das </w:t>
      </w:r>
      <w:proofErr w:type="spellStart"/>
      <w:r>
        <w:t>yhm</w:t>
      </w:r>
      <w:proofErr w:type="spellEnd"/>
      <w:r>
        <w:t xml:space="preserve"> Christus / kein weg / kein </w:t>
      </w:r>
      <w:proofErr w:type="spellStart"/>
      <w:r>
        <w:t>warheit</w:t>
      </w:r>
      <w:proofErr w:type="spellEnd"/>
      <w:r>
        <w:t xml:space="preserve"> / kein leben </w:t>
      </w:r>
      <w:proofErr w:type="spellStart"/>
      <w:r>
        <w:t>wirt</w:t>
      </w:r>
      <w:proofErr w:type="spellEnd"/>
      <w:r>
        <w:t xml:space="preserve">. </w:t>
      </w:r>
      <w:proofErr w:type="spellStart"/>
      <w:r>
        <w:t>wan</w:t>
      </w:r>
      <w:proofErr w:type="spellEnd"/>
      <w:r>
        <w:t xml:space="preserve"> er nicht stracks </w:t>
      </w:r>
      <w:proofErr w:type="spellStart"/>
      <w:r>
        <w:t>ynn</w:t>
      </w:r>
      <w:proofErr w:type="spellEnd"/>
      <w:r>
        <w:t xml:space="preserve"> reden Christi bleibt als geschrieben ist. </w:t>
      </w:r>
      <w:proofErr w:type="spellStart"/>
      <w:r>
        <w:t>Meyne</w:t>
      </w:r>
      <w:proofErr w:type="spellEnd"/>
      <w:r>
        <w:t xml:space="preserve"> </w:t>
      </w:r>
      <w:proofErr w:type="spellStart"/>
      <w:r>
        <w:t>iunger</w:t>
      </w:r>
      <w:proofErr w:type="spellEnd"/>
      <w:r>
        <w:t xml:space="preserve"> </w:t>
      </w:r>
      <w:proofErr w:type="spellStart"/>
      <w:r>
        <w:t>bleyben</w:t>
      </w:r>
      <w:proofErr w:type="spellEnd"/>
      <w:r>
        <w:t xml:space="preserve"> in </w:t>
      </w:r>
      <w:proofErr w:type="spellStart"/>
      <w:r>
        <w:t>meynen</w:t>
      </w:r>
      <w:proofErr w:type="spellEnd"/>
      <w:r>
        <w:t xml:space="preserve"> reden. Joh. viii. Es ist </w:t>
      </w:r>
      <w:proofErr w:type="spellStart"/>
      <w:r>
        <w:t>kurtz</w:t>
      </w:r>
      <w:proofErr w:type="spellEnd"/>
      <w:r>
        <w:t xml:space="preserve"> </w:t>
      </w:r>
      <w:proofErr w:type="spellStart"/>
      <w:r>
        <w:t>nit</w:t>
      </w:r>
      <w:proofErr w:type="spellEnd"/>
      <w:r>
        <w:t xml:space="preserve"> </w:t>
      </w:r>
      <w:proofErr w:type="spellStart"/>
      <w:r>
        <w:t>mueglich</w:t>
      </w:r>
      <w:proofErr w:type="spellEnd"/>
      <w:r>
        <w:t xml:space="preserve">. </w:t>
      </w:r>
      <w:proofErr w:type="spellStart"/>
      <w:r>
        <w:t>dastu</w:t>
      </w:r>
      <w:proofErr w:type="spellEnd"/>
      <w:r>
        <w:t xml:space="preserve"> </w:t>
      </w:r>
      <w:proofErr w:type="spellStart"/>
      <w:r>
        <w:t>wol</w:t>
      </w:r>
      <w:proofErr w:type="spellEnd"/>
      <w:r>
        <w:t xml:space="preserve"> glaubest. und seyest </w:t>
      </w:r>
      <w:proofErr w:type="spellStart"/>
      <w:r>
        <w:t>auß</w:t>
      </w:r>
      <w:proofErr w:type="spellEnd"/>
      <w:r>
        <w:t xml:space="preserve"> der </w:t>
      </w:r>
      <w:proofErr w:type="spellStart"/>
      <w:r>
        <w:t>warheit</w:t>
      </w:r>
      <w:proofErr w:type="spellEnd"/>
      <w:r>
        <w:t xml:space="preserve"> </w:t>
      </w:r>
      <w:proofErr w:type="spellStart"/>
      <w:r>
        <w:t>gotlicher</w:t>
      </w:r>
      <w:proofErr w:type="spellEnd"/>
      <w:r>
        <w:t xml:space="preserve"> </w:t>
      </w:r>
      <w:proofErr w:type="spellStart"/>
      <w:r>
        <w:t>zusag</w:t>
      </w:r>
      <w:proofErr w:type="spellEnd"/>
      <w:r>
        <w:t xml:space="preserve">. So wenig der glaub </w:t>
      </w:r>
      <w:proofErr w:type="spellStart"/>
      <w:r>
        <w:t>one</w:t>
      </w:r>
      <w:proofErr w:type="spellEnd"/>
      <w:r>
        <w:t xml:space="preserve"> </w:t>
      </w:r>
      <w:proofErr w:type="spellStart"/>
      <w:r>
        <w:t>wort</w:t>
      </w:r>
      <w:proofErr w:type="spellEnd"/>
      <w:r>
        <w:t xml:space="preserve"> </w:t>
      </w:r>
      <w:proofErr w:type="spellStart"/>
      <w:r>
        <w:t>endtsprissen</w:t>
      </w:r>
      <w:proofErr w:type="spellEnd"/>
      <w:r>
        <w:t xml:space="preserve"> und erhalten mag werden. </w:t>
      </w:r>
      <w:proofErr w:type="spellStart"/>
      <w:r>
        <w:t>ßo</w:t>
      </w:r>
      <w:proofErr w:type="spellEnd"/>
      <w:r>
        <w:t xml:space="preserve"> wenig </w:t>
      </w:r>
      <w:proofErr w:type="spellStart"/>
      <w:r>
        <w:t>kanstu</w:t>
      </w:r>
      <w:proofErr w:type="spellEnd"/>
      <w:r>
        <w:t xml:space="preserve"> </w:t>
      </w:r>
      <w:proofErr w:type="spellStart"/>
      <w:r>
        <w:t>warhafftiglich</w:t>
      </w:r>
      <w:proofErr w:type="spellEnd"/>
      <w:r>
        <w:t xml:space="preserve"> </w:t>
      </w:r>
      <w:proofErr w:type="spellStart"/>
      <w:r>
        <w:t>ausszerhalb</w:t>
      </w:r>
      <w:proofErr w:type="spellEnd"/>
      <w:r>
        <w:t xml:space="preserve"> </w:t>
      </w:r>
      <w:proofErr w:type="spellStart"/>
      <w:r>
        <w:t>gottliches</w:t>
      </w:r>
      <w:proofErr w:type="spellEnd"/>
      <w:r>
        <w:t xml:space="preserve"> </w:t>
      </w:r>
      <w:proofErr w:type="spellStart"/>
      <w:r>
        <w:t>worts</w:t>
      </w:r>
      <w:proofErr w:type="spellEnd"/>
      <w:r>
        <w:t xml:space="preserve"> betten. </w:t>
      </w:r>
      <w:proofErr w:type="spellStart"/>
      <w:r>
        <w:t>Disse</w:t>
      </w:r>
      <w:proofErr w:type="spellEnd"/>
      <w:r>
        <w:t xml:space="preserve"> </w:t>
      </w:r>
      <w:proofErr w:type="spellStart"/>
      <w:r>
        <w:t>tzwey</w:t>
      </w:r>
      <w:proofErr w:type="spellEnd"/>
      <w:r>
        <w:t xml:space="preserve"> stuck / des </w:t>
      </w:r>
      <w:proofErr w:type="spellStart"/>
      <w:r>
        <w:t>gebets</w:t>
      </w:r>
      <w:proofErr w:type="spellEnd"/>
      <w:r>
        <w:t xml:space="preserve"> / </w:t>
      </w:r>
      <w:proofErr w:type="spellStart"/>
      <w:r>
        <w:t>beschlewsset</w:t>
      </w:r>
      <w:proofErr w:type="spellEnd"/>
      <w:r>
        <w:t xml:space="preserve"> Christus also. So </w:t>
      </w:r>
      <w:proofErr w:type="spellStart"/>
      <w:r>
        <w:t>yhr</w:t>
      </w:r>
      <w:proofErr w:type="spellEnd"/>
      <w:r>
        <w:t xml:space="preserve"> bettend glaubt / das </w:t>
      </w:r>
      <w:proofErr w:type="spellStart"/>
      <w:r>
        <w:t>yhr</w:t>
      </w:r>
      <w:proofErr w:type="spellEnd"/>
      <w:r>
        <w:t xml:space="preserve"> </w:t>
      </w:r>
      <w:proofErr w:type="spellStart"/>
      <w:r>
        <w:t>nhemen</w:t>
      </w:r>
      <w:proofErr w:type="spellEnd"/>
      <w:r>
        <w:t xml:space="preserve"> </w:t>
      </w:r>
      <w:proofErr w:type="spellStart"/>
      <w:r>
        <w:t>werd</w:t>
      </w:r>
      <w:proofErr w:type="spellEnd"/>
      <w:r>
        <w:t xml:space="preserve"> / </w:t>
      </w:r>
      <w:proofErr w:type="spellStart"/>
      <w:r>
        <w:t>ßo</w:t>
      </w:r>
      <w:proofErr w:type="spellEnd"/>
      <w:r>
        <w:t xml:space="preserve"> </w:t>
      </w:r>
      <w:proofErr w:type="spellStart"/>
      <w:r>
        <w:t>wirt</w:t>
      </w:r>
      <w:proofErr w:type="spellEnd"/>
      <w:r>
        <w:t xml:space="preserve"> euch gegeben. In </w:t>
      </w:r>
      <w:proofErr w:type="spellStart"/>
      <w:r>
        <w:t>dissen</w:t>
      </w:r>
      <w:proofErr w:type="spellEnd"/>
      <w:r>
        <w:t xml:space="preserve"> worten </w:t>
      </w:r>
      <w:proofErr w:type="spellStart"/>
      <w:r>
        <w:t>hastu</w:t>
      </w:r>
      <w:proofErr w:type="spellEnd"/>
      <w:r>
        <w:t xml:space="preserve"> den geist und </w:t>
      </w:r>
      <w:proofErr w:type="spellStart"/>
      <w:r>
        <w:t>warheit</w:t>
      </w:r>
      <w:proofErr w:type="spellEnd"/>
      <w:r>
        <w:t xml:space="preserve">. Den </w:t>
      </w:r>
      <w:proofErr w:type="spellStart"/>
      <w:r>
        <w:t>geyst</w:t>
      </w:r>
      <w:proofErr w:type="spellEnd"/>
      <w:r>
        <w:t xml:space="preserve"> in </w:t>
      </w:r>
      <w:proofErr w:type="spellStart"/>
      <w:r>
        <w:t>dissem</w:t>
      </w:r>
      <w:proofErr w:type="spellEnd"/>
      <w:r>
        <w:t xml:space="preserve"> </w:t>
      </w:r>
      <w:proofErr w:type="spellStart"/>
      <w:r>
        <w:t>wort</w:t>
      </w:r>
      <w:proofErr w:type="spellEnd"/>
      <w:r>
        <w:t xml:space="preserve"> / glaubt. Die </w:t>
      </w:r>
      <w:proofErr w:type="spellStart"/>
      <w:r>
        <w:t>warheit</w:t>
      </w:r>
      <w:proofErr w:type="spellEnd"/>
      <w:r>
        <w:t xml:space="preserve"> / das </w:t>
      </w:r>
      <w:proofErr w:type="spellStart"/>
      <w:r>
        <w:t>yhr</w:t>
      </w:r>
      <w:proofErr w:type="spellEnd"/>
      <w:r>
        <w:t xml:space="preserve"> empfahen </w:t>
      </w:r>
      <w:proofErr w:type="spellStart"/>
      <w:r>
        <w:t>werd</w:t>
      </w:r>
      <w:proofErr w:type="spellEnd"/>
      <w:r>
        <w:t xml:space="preserve">. Alles das wir im </w:t>
      </w:r>
      <w:proofErr w:type="spellStart"/>
      <w:r>
        <w:t>gebett</w:t>
      </w:r>
      <w:proofErr w:type="spellEnd"/>
      <w:r>
        <w:t xml:space="preserve"> </w:t>
      </w:r>
      <w:proofErr w:type="spellStart"/>
      <w:r>
        <w:t>begern</w:t>
      </w:r>
      <w:proofErr w:type="spellEnd"/>
      <w:r>
        <w:t xml:space="preserve"> / </w:t>
      </w:r>
      <w:proofErr w:type="spellStart"/>
      <w:r>
        <w:t>muessen</w:t>
      </w:r>
      <w:proofErr w:type="spellEnd"/>
      <w:r>
        <w:t xml:space="preserve"> wir glauben / das uns gegeben </w:t>
      </w:r>
      <w:proofErr w:type="spellStart"/>
      <w:r>
        <w:t>wirt</w:t>
      </w:r>
      <w:proofErr w:type="spellEnd"/>
      <w:r>
        <w:t xml:space="preserve">. Gott </w:t>
      </w:r>
      <w:proofErr w:type="spellStart"/>
      <w:r>
        <w:t>hatt</w:t>
      </w:r>
      <w:proofErr w:type="spellEnd"/>
      <w:r>
        <w:t xml:space="preserve"> uns </w:t>
      </w:r>
      <w:proofErr w:type="spellStart"/>
      <w:r>
        <w:t>seyne</w:t>
      </w:r>
      <w:proofErr w:type="spellEnd"/>
      <w:r>
        <w:t xml:space="preserve"> </w:t>
      </w:r>
      <w:proofErr w:type="spellStart"/>
      <w:r>
        <w:t>verheischung</w:t>
      </w:r>
      <w:proofErr w:type="spellEnd"/>
      <w:r>
        <w:t xml:space="preserve"> geben / dadurch </w:t>
      </w:r>
      <w:proofErr w:type="spellStart"/>
      <w:r>
        <w:t>angetzeygt</w:t>
      </w:r>
      <w:proofErr w:type="spellEnd"/>
      <w:r>
        <w:t xml:space="preserve"> / was er geben </w:t>
      </w:r>
      <w:proofErr w:type="spellStart"/>
      <w:r>
        <w:t>wil</w:t>
      </w:r>
      <w:proofErr w:type="spellEnd"/>
      <w:r>
        <w:t xml:space="preserve"> / und wir bitten sollen / an das / wissen wir </w:t>
      </w:r>
      <w:proofErr w:type="spellStart"/>
      <w:r>
        <w:t>nit</w:t>
      </w:r>
      <w:proofErr w:type="spellEnd"/>
      <w:r>
        <w:t xml:space="preserve"> was uns </w:t>
      </w:r>
      <w:proofErr w:type="spellStart"/>
      <w:r>
        <w:t>nuetz</w:t>
      </w:r>
      <w:proofErr w:type="spellEnd"/>
      <w:r>
        <w:t xml:space="preserve"> und gut ist. </w:t>
      </w:r>
    </w:p>
    <w:p w14:paraId="634131CC" w14:textId="77777777" w:rsidR="00336EE5" w:rsidRDefault="00336EE5" w:rsidP="00336EE5">
      <w:pPr>
        <w:pStyle w:val="StandardWeb"/>
      </w:pPr>
      <w:proofErr w:type="spellStart"/>
      <w:r>
        <w:t>Sih</w:t>
      </w:r>
      <w:proofErr w:type="spellEnd"/>
      <w:r>
        <w:t xml:space="preserve"> </w:t>
      </w:r>
      <w:proofErr w:type="spellStart"/>
      <w:r>
        <w:t>ßo</w:t>
      </w:r>
      <w:proofErr w:type="spellEnd"/>
      <w:r>
        <w:t xml:space="preserve"> </w:t>
      </w:r>
      <w:proofErr w:type="spellStart"/>
      <w:r>
        <w:t>horen</w:t>
      </w:r>
      <w:proofErr w:type="spellEnd"/>
      <w:r>
        <w:t xml:space="preserve"> wir / das ich im gebet was warten muß / von dem / den ich </w:t>
      </w:r>
      <w:proofErr w:type="spellStart"/>
      <w:r>
        <w:t>anbet</w:t>
      </w:r>
      <w:proofErr w:type="spellEnd"/>
      <w:r>
        <w:t xml:space="preserve">. </w:t>
      </w:r>
      <w:proofErr w:type="spellStart"/>
      <w:r>
        <w:t>Darauß</w:t>
      </w:r>
      <w:proofErr w:type="spellEnd"/>
      <w:r>
        <w:t xml:space="preserve"> </w:t>
      </w:r>
      <w:proofErr w:type="spellStart"/>
      <w:r>
        <w:t>flichtet</w:t>
      </w:r>
      <w:proofErr w:type="spellEnd"/>
      <w:r>
        <w:t xml:space="preserve"> sich </w:t>
      </w:r>
      <w:proofErr w:type="spellStart"/>
      <w:r>
        <w:t>disser</w:t>
      </w:r>
      <w:proofErr w:type="spellEnd"/>
      <w:r>
        <w:t xml:space="preserve"> </w:t>
      </w:r>
      <w:proofErr w:type="spellStart"/>
      <w:r>
        <w:t>grund</w:t>
      </w:r>
      <w:proofErr w:type="spellEnd"/>
      <w:r>
        <w:t xml:space="preserve">. Das ich das </w:t>
      </w:r>
      <w:proofErr w:type="spellStart"/>
      <w:r>
        <w:t>nit</w:t>
      </w:r>
      <w:proofErr w:type="spellEnd"/>
      <w:r>
        <w:t xml:space="preserve"> soll </w:t>
      </w:r>
      <w:proofErr w:type="spellStart"/>
      <w:r>
        <w:t>anbetten</w:t>
      </w:r>
      <w:proofErr w:type="spellEnd"/>
      <w:r>
        <w:t xml:space="preserve"> / da von ich nicht </w:t>
      </w:r>
      <w:proofErr w:type="spellStart"/>
      <w:r>
        <w:t>nhemen</w:t>
      </w:r>
      <w:proofErr w:type="spellEnd"/>
      <w:r>
        <w:t xml:space="preserve">. und das mir nichts geben </w:t>
      </w:r>
      <w:proofErr w:type="spellStart"/>
      <w:r>
        <w:t>kan</w:t>
      </w:r>
      <w:proofErr w:type="spellEnd"/>
      <w:r>
        <w:t xml:space="preserve">. Der ist ein narr / der </w:t>
      </w:r>
      <w:proofErr w:type="spellStart"/>
      <w:r>
        <w:t>eynen</w:t>
      </w:r>
      <w:proofErr w:type="spellEnd"/>
      <w:r>
        <w:t xml:space="preserve"> </w:t>
      </w:r>
      <w:proofErr w:type="spellStart"/>
      <w:r>
        <w:t>umb</w:t>
      </w:r>
      <w:proofErr w:type="spellEnd"/>
      <w:r>
        <w:t xml:space="preserve"> </w:t>
      </w:r>
      <w:proofErr w:type="spellStart"/>
      <w:r>
        <w:t>ettwas</w:t>
      </w:r>
      <w:proofErr w:type="spellEnd"/>
      <w:r>
        <w:t xml:space="preserve"> ansucht und bitt / und </w:t>
      </w:r>
      <w:proofErr w:type="spellStart"/>
      <w:r>
        <w:t>waiß</w:t>
      </w:r>
      <w:proofErr w:type="spellEnd"/>
      <w:r>
        <w:t xml:space="preserve"> das er / </w:t>
      </w:r>
      <w:proofErr w:type="spellStart"/>
      <w:r>
        <w:t>dasselb</w:t>
      </w:r>
      <w:proofErr w:type="spellEnd"/>
      <w:r>
        <w:t xml:space="preserve"> </w:t>
      </w:r>
      <w:proofErr w:type="spellStart"/>
      <w:r>
        <w:t>nit</w:t>
      </w:r>
      <w:proofErr w:type="spellEnd"/>
      <w:r>
        <w:t xml:space="preserve"> geben </w:t>
      </w:r>
      <w:proofErr w:type="spellStart"/>
      <w:r>
        <w:t>magk</w:t>
      </w:r>
      <w:proofErr w:type="spellEnd"/>
      <w:r>
        <w:t xml:space="preserve">. Hie mit </w:t>
      </w:r>
      <w:proofErr w:type="spellStart"/>
      <w:r>
        <w:t>solt</w:t>
      </w:r>
      <w:proofErr w:type="spellEnd"/>
      <w:r>
        <w:t xml:space="preserve"> ich vom </w:t>
      </w:r>
      <w:proofErr w:type="spellStart"/>
      <w:r>
        <w:t>brot</w:t>
      </w:r>
      <w:proofErr w:type="spellEnd"/>
      <w:r>
        <w:t xml:space="preserve"> und wein </w:t>
      </w:r>
      <w:proofErr w:type="spellStart"/>
      <w:r>
        <w:t>yn</w:t>
      </w:r>
      <w:proofErr w:type="spellEnd"/>
      <w:r>
        <w:t xml:space="preserve"> dem </w:t>
      </w:r>
      <w:proofErr w:type="spellStart"/>
      <w:r>
        <w:t>sacrament</w:t>
      </w:r>
      <w:proofErr w:type="spellEnd"/>
      <w:r>
        <w:t xml:space="preserve"> sagen / und besehen / was uns </w:t>
      </w:r>
      <w:proofErr w:type="spellStart"/>
      <w:r>
        <w:t>brot</w:t>
      </w:r>
      <w:proofErr w:type="spellEnd"/>
      <w:r>
        <w:t xml:space="preserve"> </w:t>
      </w:r>
      <w:proofErr w:type="spellStart"/>
      <w:r>
        <w:t>unn</w:t>
      </w:r>
      <w:proofErr w:type="spellEnd"/>
      <w:r>
        <w:t xml:space="preserve"> wein geben / und wie wir sie </w:t>
      </w:r>
      <w:proofErr w:type="spellStart"/>
      <w:r>
        <w:t>anbetten</w:t>
      </w:r>
      <w:proofErr w:type="spellEnd"/>
      <w:r>
        <w:t xml:space="preserve"> </w:t>
      </w:r>
      <w:proofErr w:type="spellStart"/>
      <w:r>
        <w:t>dorffen</w:t>
      </w:r>
      <w:proofErr w:type="spellEnd"/>
      <w:r>
        <w:t xml:space="preserve">. Aber ich behalte das / </w:t>
      </w:r>
      <w:proofErr w:type="spellStart"/>
      <w:r>
        <w:t>biß</w:t>
      </w:r>
      <w:proofErr w:type="spellEnd"/>
      <w:r>
        <w:t xml:space="preserve"> an </w:t>
      </w:r>
      <w:proofErr w:type="spellStart"/>
      <w:r>
        <w:t>gebuerlich</w:t>
      </w:r>
      <w:proofErr w:type="spellEnd"/>
      <w:r>
        <w:t xml:space="preserve"> stell. </w:t>
      </w:r>
    </w:p>
    <w:p w14:paraId="57203F17" w14:textId="77777777" w:rsidR="00336EE5" w:rsidRDefault="00336EE5" w:rsidP="00336EE5">
      <w:pPr>
        <w:pStyle w:val="StandardWeb"/>
      </w:pPr>
      <w:proofErr w:type="spellStart"/>
      <w:r>
        <w:t>Anbettenin</w:t>
      </w:r>
      <w:proofErr w:type="spellEnd"/>
      <w:r>
        <w:t xml:space="preserve"> </w:t>
      </w:r>
      <w:proofErr w:type="spellStart"/>
      <w:r>
        <w:t>hebreischer</w:t>
      </w:r>
      <w:proofErr w:type="spellEnd"/>
      <w:r>
        <w:t xml:space="preserve"> </w:t>
      </w:r>
      <w:proofErr w:type="spellStart"/>
      <w:r>
        <w:t>art</w:t>
      </w:r>
      <w:proofErr w:type="spellEnd"/>
      <w:r>
        <w:t xml:space="preserve"> / </w:t>
      </w:r>
      <w:proofErr w:type="spellStart"/>
      <w:r>
        <w:t>heist</w:t>
      </w:r>
      <w:proofErr w:type="spellEnd"/>
      <w:r>
        <w:t xml:space="preserve"> auch </w:t>
      </w:r>
      <w:proofErr w:type="spellStart"/>
      <w:r>
        <w:t>offt</w:t>
      </w:r>
      <w:proofErr w:type="spellEnd"/>
      <w:r>
        <w:t xml:space="preserve"> knie </w:t>
      </w:r>
      <w:proofErr w:type="spellStart"/>
      <w:r>
        <w:t>bigen</w:t>
      </w:r>
      <w:proofErr w:type="spellEnd"/>
      <w:r>
        <w:t xml:space="preserve"> / </w:t>
      </w:r>
      <w:proofErr w:type="spellStart"/>
      <w:r>
        <w:t>nider</w:t>
      </w:r>
      <w:proofErr w:type="spellEnd"/>
      <w:r>
        <w:t xml:space="preserve"> fallen / </w:t>
      </w:r>
      <w:proofErr w:type="spellStart"/>
      <w:r>
        <w:t>eere</w:t>
      </w:r>
      <w:proofErr w:type="spellEnd"/>
      <w:r>
        <w:t xml:space="preserve"> geben / und </w:t>
      </w:r>
      <w:proofErr w:type="spellStart"/>
      <w:r>
        <w:t>wirt</w:t>
      </w:r>
      <w:proofErr w:type="spellEnd"/>
      <w:r>
        <w:t xml:space="preserve"> </w:t>
      </w:r>
      <w:proofErr w:type="spellStart"/>
      <w:r>
        <w:t>offt</w:t>
      </w:r>
      <w:proofErr w:type="spellEnd"/>
      <w:r>
        <w:t xml:space="preserve"> </w:t>
      </w:r>
      <w:proofErr w:type="spellStart"/>
      <w:r>
        <w:t>ßo</w:t>
      </w:r>
      <w:proofErr w:type="spellEnd"/>
      <w:r>
        <w:t xml:space="preserve"> gebraucht / als Gene. xlix. geschrieben ist. Dich sollen </w:t>
      </w:r>
      <w:proofErr w:type="spellStart"/>
      <w:r>
        <w:t>kinder</w:t>
      </w:r>
      <w:proofErr w:type="spellEnd"/>
      <w:r>
        <w:t xml:space="preserve"> </w:t>
      </w:r>
      <w:proofErr w:type="spellStart"/>
      <w:r>
        <w:t>deynes</w:t>
      </w:r>
      <w:proofErr w:type="spellEnd"/>
      <w:r>
        <w:t xml:space="preserve"> </w:t>
      </w:r>
      <w:proofErr w:type="spellStart"/>
      <w:r>
        <w:t>vatters</w:t>
      </w:r>
      <w:proofErr w:type="spellEnd"/>
      <w:r>
        <w:t xml:space="preserve"> </w:t>
      </w:r>
      <w:proofErr w:type="spellStart"/>
      <w:r>
        <w:t>anbettenn</w:t>
      </w:r>
      <w:proofErr w:type="spellEnd"/>
      <w:r>
        <w:t xml:space="preserve">. </w:t>
      </w:r>
    </w:p>
    <w:p w14:paraId="0B214959" w14:textId="77777777" w:rsidR="00336EE5" w:rsidRDefault="00336EE5" w:rsidP="00336EE5">
      <w:pPr>
        <w:pStyle w:val="StandardWeb"/>
      </w:pPr>
      <w:r>
        <w:t xml:space="preserve">Das </w:t>
      </w:r>
      <w:proofErr w:type="spellStart"/>
      <w:r>
        <w:t>anbetten</w:t>
      </w:r>
      <w:proofErr w:type="spellEnd"/>
      <w:r>
        <w:t xml:space="preserve"> wie </w:t>
      </w:r>
      <w:proofErr w:type="spellStart"/>
      <w:r>
        <w:t>wol</w:t>
      </w:r>
      <w:proofErr w:type="spellEnd"/>
      <w:r>
        <w:t xml:space="preserve"> es gering und </w:t>
      </w:r>
      <w:proofErr w:type="spellStart"/>
      <w:r>
        <w:t>gemeyn</w:t>
      </w:r>
      <w:proofErr w:type="spellEnd"/>
      <w:r>
        <w:t xml:space="preserve"> ist / </w:t>
      </w:r>
      <w:proofErr w:type="spellStart"/>
      <w:r>
        <w:t>dannest</w:t>
      </w:r>
      <w:proofErr w:type="spellEnd"/>
      <w:r>
        <w:t xml:space="preserve"> </w:t>
      </w:r>
      <w:proofErr w:type="spellStart"/>
      <w:r>
        <w:t>hatts</w:t>
      </w:r>
      <w:proofErr w:type="spellEnd"/>
      <w:r>
        <w:t xml:space="preserve"> </w:t>
      </w:r>
      <w:proofErr w:type="spellStart"/>
      <w:r>
        <w:t>gott</w:t>
      </w:r>
      <w:proofErr w:type="spellEnd"/>
      <w:r>
        <w:t xml:space="preserve"> </w:t>
      </w:r>
      <w:proofErr w:type="spellStart"/>
      <w:r>
        <w:t>vorbotten</w:t>
      </w:r>
      <w:proofErr w:type="spellEnd"/>
      <w:r>
        <w:t xml:space="preserve"> / das wir den </w:t>
      </w:r>
      <w:proofErr w:type="spellStart"/>
      <w:r>
        <w:t>creaturen</w:t>
      </w:r>
      <w:proofErr w:type="spellEnd"/>
      <w:r>
        <w:t xml:space="preserve"> / solche </w:t>
      </w:r>
      <w:proofErr w:type="spellStart"/>
      <w:r>
        <w:t>eer</w:t>
      </w:r>
      <w:proofErr w:type="spellEnd"/>
      <w:r>
        <w:t xml:space="preserve"> thun die wir als </w:t>
      </w:r>
      <w:proofErr w:type="spellStart"/>
      <w:r>
        <w:t>gotter</w:t>
      </w:r>
      <w:proofErr w:type="spellEnd"/>
      <w:r>
        <w:t xml:space="preserve"> </w:t>
      </w:r>
      <w:proofErr w:type="spellStart"/>
      <w:r>
        <w:t>eeren</w:t>
      </w:r>
      <w:proofErr w:type="spellEnd"/>
      <w:r>
        <w:t xml:space="preserve"> mochten. </w:t>
      </w:r>
      <w:proofErr w:type="spellStart"/>
      <w:r>
        <w:t>Alßo</w:t>
      </w:r>
      <w:proofErr w:type="spellEnd"/>
      <w:r>
        <w:t xml:space="preserve"> </w:t>
      </w:r>
      <w:proofErr w:type="spellStart"/>
      <w:r>
        <w:t>hatt</w:t>
      </w:r>
      <w:proofErr w:type="spellEnd"/>
      <w:r>
        <w:t xml:space="preserve"> </w:t>
      </w:r>
      <w:proofErr w:type="spellStart"/>
      <w:r>
        <w:t>gott</w:t>
      </w:r>
      <w:proofErr w:type="spellEnd"/>
      <w:r>
        <w:t xml:space="preserve"> </w:t>
      </w:r>
      <w:proofErr w:type="spellStart"/>
      <w:r>
        <w:t>verbotten</w:t>
      </w:r>
      <w:proofErr w:type="spellEnd"/>
      <w:r>
        <w:t xml:space="preserve"> / das wir wider Sonn noch Mon </w:t>
      </w:r>
      <w:proofErr w:type="spellStart"/>
      <w:r>
        <w:t>anbetten</w:t>
      </w:r>
      <w:proofErr w:type="spellEnd"/>
      <w:r>
        <w:t xml:space="preserve"> </w:t>
      </w:r>
      <w:proofErr w:type="spellStart"/>
      <w:r>
        <w:t>sollenn</w:t>
      </w:r>
      <w:proofErr w:type="spellEnd"/>
      <w:r>
        <w:t xml:space="preserve">. </w:t>
      </w:r>
    </w:p>
    <w:p w14:paraId="170795B4" w14:textId="77777777" w:rsidR="00336EE5" w:rsidRDefault="00336EE5" w:rsidP="00336EE5">
      <w:pPr>
        <w:pStyle w:val="StandardWeb"/>
      </w:pPr>
      <w:r>
        <w:t xml:space="preserve">ii. Von dem </w:t>
      </w:r>
      <w:proofErr w:type="spellStart"/>
      <w:r>
        <w:t>brott</w:t>
      </w:r>
      <w:proofErr w:type="spellEnd"/>
      <w:r>
        <w:t xml:space="preserve"> und wein will ich nun sagen / </w:t>
      </w:r>
      <w:proofErr w:type="spellStart"/>
      <w:r>
        <w:t>unnd</w:t>
      </w:r>
      <w:proofErr w:type="spellEnd"/>
      <w:r>
        <w:t xml:space="preserve"> gesagt haben / das ich nicht gern das menschlich / Papistisch </w:t>
      </w:r>
      <w:proofErr w:type="spellStart"/>
      <w:r>
        <w:t>unn</w:t>
      </w:r>
      <w:proofErr w:type="spellEnd"/>
      <w:r>
        <w:t xml:space="preserve"> </w:t>
      </w:r>
      <w:proofErr w:type="spellStart"/>
      <w:r>
        <w:t>vorfurisch</w:t>
      </w:r>
      <w:proofErr w:type="spellEnd"/>
      <w:r>
        <w:t xml:space="preserve"> </w:t>
      </w:r>
      <w:proofErr w:type="spellStart"/>
      <w:r>
        <w:t>wort</w:t>
      </w:r>
      <w:proofErr w:type="spellEnd"/>
      <w:r>
        <w:t xml:space="preserve"> gebrauch / </w:t>
      </w:r>
      <w:proofErr w:type="spellStart"/>
      <w:r>
        <w:t>gestalt</w:t>
      </w:r>
      <w:proofErr w:type="spellEnd"/>
      <w:r>
        <w:t xml:space="preserve"> des </w:t>
      </w:r>
      <w:proofErr w:type="spellStart"/>
      <w:r>
        <w:t>brots</w:t>
      </w:r>
      <w:proofErr w:type="spellEnd"/>
      <w:r>
        <w:t xml:space="preserve"> / </w:t>
      </w:r>
      <w:proofErr w:type="spellStart"/>
      <w:r>
        <w:t>gestalt</w:t>
      </w:r>
      <w:proofErr w:type="spellEnd"/>
      <w:r>
        <w:t xml:space="preserve"> des </w:t>
      </w:r>
      <w:proofErr w:type="spellStart"/>
      <w:r>
        <w:t>weinß</w:t>
      </w:r>
      <w:proofErr w:type="spellEnd"/>
      <w:r>
        <w:t xml:space="preserve"> / wie ich in dem </w:t>
      </w:r>
      <w:proofErr w:type="spellStart"/>
      <w:r>
        <w:t>buchlin</w:t>
      </w:r>
      <w:proofErr w:type="spellEnd"/>
      <w:r>
        <w:t xml:space="preserve"> von beyden gestalten / </w:t>
      </w:r>
      <w:proofErr w:type="spellStart"/>
      <w:r>
        <w:t>Jorgen</w:t>
      </w:r>
      <w:proofErr w:type="spellEnd"/>
      <w:r>
        <w:t xml:space="preserve"> </w:t>
      </w:r>
      <w:proofErr w:type="spellStart"/>
      <w:r>
        <w:t>Reychen</w:t>
      </w:r>
      <w:proofErr w:type="spellEnd"/>
      <w:r>
        <w:t xml:space="preserve"> </w:t>
      </w:r>
      <w:proofErr w:type="spellStart"/>
      <w:r>
        <w:t>tzu</w:t>
      </w:r>
      <w:proofErr w:type="spellEnd"/>
      <w:r>
        <w:t xml:space="preserve"> geschrieben hab / und will </w:t>
      </w:r>
      <w:proofErr w:type="spellStart"/>
      <w:r>
        <w:t>gott</w:t>
      </w:r>
      <w:proofErr w:type="spellEnd"/>
      <w:r>
        <w:t xml:space="preserve"> bald </w:t>
      </w:r>
      <w:proofErr w:type="spellStart"/>
      <w:r>
        <w:t>werd</w:t>
      </w:r>
      <w:proofErr w:type="spellEnd"/>
      <w:r>
        <w:t xml:space="preserve"> lassen drucken. </w:t>
      </w:r>
    </w:p>
    <w:p w14:paraId="1906E0FA" w14:textId="77777777" w:rsidR="00336EE5" w:rsidRDefault="00336EE5" w:rsidP="00336EE5">
      <w:pPr>
        <w:pStyle w:val="StandardWeb"/>
      </w:pPr>
      <w:proofErr w:type="spellStart"/>
      <w:r>
        <w:t>iii.</w:t>
      </w:r>
      <w:proofErr w:type="spellEnd"/>
      <w:r>
        <w:t xml:space="preserve"> Demnach frag ich / ob das </w:t>
      </w:r>
      <w:proofErr w:type="spellStart"/>
      <w:r>
        <w:t>brot</w:t>
      </w:r>
      <w:proofErr w:type="spellEnd"/>
      <w:r>
        <w:t xml:space="preserve"> / </w:t>
      </w:r>
      <w:proofErr w:type="spellStart"/>
      <w:r>
        <w:t>daruber</w:t>
      </w:r>
      <w:proofErr w:type="spellEnd"/>
      <w:r>
        <w:t xml:space="preserve"> der Priester </w:t>
      </w:r>
      <w:proofErr w:type="spellStart"/>
      <w:r>
        <w:t>gott</w:t>
      </w:r>
      <w:proofErr w:type="spellEnd"/>
      <w:r>
        <w:t xml:space="preserve"> </w:t>
      </w:r>
      <w:proofErr w:type="spellStart"/>
      <w:r>
        <w:t>gedanckt</w:t>
      </w:r>
      <w:proofErr w:type="spellEnd"/>
      <w:r>
        <w:t xml:space="preserve"> </w:t>
      </w:r>
      <w:proofErr w:type="spellStart"/>
      <w:r>
        <w:t>odder</w:t>
      </w:r>
      <w:proofErr w:type="spellEnd"/>
      <w:r>
        <w:t xml:space="preserve"> wollgesagt / aber </w:t>
      </w:r>
      <w:proofErr w:type="spellStart"/>
      <w:r>
        <w:t>benedeyhung</w:t>
      </w:r>
      <w:proofErr w:type="spellEnd"/>
      <w:r>
        <w:t xml:space="preserve"> gesprochen </w:t>
      </w:r>
      <w:proofErr w:type="spellStart"/>
      <w:r>
        <w:t>hatt</w:t>
      </w:r>
      <w:proofErr w:type="spellEnd"/>
      <w:r>
        <w:t xml:space="preserve"> / </w:t>
      </w:r>
      <w:proofErr w:type="spellStart"/>
      <w:r>
        <w:t>antzubetten</w:t>
      </w:r>
      <w:proofErr w:type="spellEnd"/>
      <w:r>
        <w:t xml:space="preserve"> sey / von dem gesagt </w:t>
      </w:r>
      <w:proofErr w:type="spellStart"/>
      <w:r>
        <w:t>wirt</w:t>
      </w:r>
      <w:proofErr w:type="spellEnd"/>
      <w:r>
        <w:t xml:space="preserve"> / das </w:t>
      </w:r>
      <w:proofErr w:type="spellStart"/>
      <w:r>
        <w:t>brott</w:t>
      </w:r>
      <w:proofErr w:type="spellEnd"/>
      <w:r>
        <w:t xml:space="preserve"> ist der </w:t>
      </w:r>
      <w:proofErr w:type="spellStart"/>
      <w:r>
        <w:t>leyb</w:t>
      </w:r>
      <w:proofErr w:type="spellEnd"/>
      <w:r>
        <w:t xml:space="preserve"> Christi. </w:t>
      </w:r>
    </w:p>
    <w:p w14:paraId="37F18E58" w14:textId="77777777" w:rsidR="00336EE5" w:rsidRDefault="00336EE5" w:rsidP="00336EE5">
      <w:pPr>
        <w:pStyle w:val="StandardWeb"/>
      </w:pPr>
      <w:proofErr w:type="spellStart"/>
      <w:r>
        <w:t>iiii</w:t>
      </w:r>
      <w:proofErr w:type="spellEnd"/>
      <w:r>
        <w:t xml:space="preserve">. Erstlich bekenn ich und sag / das </w:t>
      </w:r>
      <w:proofErr w:type="spellStart"/>
      <w:r>
        <w:t>brot</w:t>
      </w:r>
      <w:proofErr w:type="spellEnd"/>
      <w:r>
        <w:t xml:space="preserve"> und wein / (welche Papisten </w:t>
      </w:r>
      <w:proofErr w:type="spellStart"/>
      <w:r>
        <w:t>gestalt</w:t>
      </w:r>
      <w:proofErr w:type="spellEnd"/>
      <w:r>
        <w:t xml:space="preserve"> </w:t>
      </w:r>
      <w:proofErr w:type="spellStart"/>
      <w:r>
        <w:t>brots</w:t>
      </w:r>
      <w:proofErr w:type="spellEnd"/>
      <w:r>
        <w:t xml:space="preserve"> </w:t>
      </w:r>
      <w:proofErr w:type="spellStart"/>
      <w:r>
        <w:t>unn</w:t>
      </w:r>
      <w:proofErr w:type="spellEnd"/>
      <w:r>
        <w:t xml:space="preserve"> </w:t>
      </w:r>
      <w:proofErr w:type="spellStart"/>
      <w:r>
        <w:t>weinß</w:t>
      </w:r>
      <w:proofErr w:type="spellEnd"/>
      <w:r>
        <w:t xml:space="preserve"> nennen) nicht derhalben ein gesetzt sein / das wir sie mit knie </w:t>
      </w:r>
      <w:proofErr w:type="spellStart"/>
      <w:r>
        <w:t>bygen</w:t>
      </w:r>
      <w:proofErr w:type="spellEnd"/>
      <w:r>
        <w:t xml:space="preserve"> </w:t>
      </w:r>
      <w:proofErr w:type="spellStart"/>
      <w:r>
        <w:t>eren</w:t>
      </w:r>
      <w:proofErr w:type="spellEnd"/>
      <w:r>
        <w:t xml:space="preserve">. und </w:t>
      </w:r>
      <w:proofErr w:type="spellStart"/>
      <w:r>
        <w:t>yhnen</w:t>
      </w:r>
      <w:proofErr w:type="spellEnd"/>
      <w:r>
        <w:t xml:space="preserve"> der </w:t>
      </w:r>
      <w:proofErr w:type="spellStart"/>
      <w:r>
        <w:t>gleychen</w:t>
      </w:r>
      <w:proofErr w:type="spellEnd"/>
      <w:r>
        <w:t xml:space="preserve"> </w:t>
      </w:r>
      <w:proofErr w:type="spellStart"/>
      <w:r>
        <w:t>ceremonien</w:t>
      </w:r>
      <w:proofErr w:type="spellEnd"/>
      <w:r>
        <w:t xml:space="preserve"> </w:t>
      </w:r>
      <w:proofErr w:type="spellStart"/>
      <w:r>
        <w:t>ertzeygen</w:t>
      </w:r>
      <w:proofErr w:type="spellEnd"/>
      <w:r>
        <w:t xml:space="preserve"> sollen. </w:t>
      </w:r>
    </w:p>
    <w:p w14:paraId="48EE904C" w14:textId="77777777" w:rsidR="00336EE5" w:rsidRDefault="00336EE5" w:rsidP="00336EE5">
      <w:pPr>
        <w:pStyle w:val="StandardWeb"/>
      </w:pPr>
      <w:r>
        <w:t xml:space="preserve">Das Evangelium </w:t>
      </w:r>
      <w:proofErr w:type="spellStart"/>
      <w:r>
        <w:t>erclert</w:t>
      </w:r>
      <w:proofErr w:type="spellEnd"/>
      <w:r>
        <w:t xml:space="preserve"> </w:t>
      </w:r>
      <w:proofErr w:type="spellStart"/>
      <w:r>
        <w:t>offentlich</w:t>
      </w:r>
      <w:proofErr w:type="spellEnd"/>
      <w:r>
        <w:t xml:space="preserve"> / wie man </w:t>
      </w:r>
      <w:proofErr w:type="spellStart"/>
      <w:r>
        <w:t>brott</w:t>
      </w:r>
      <w:proofErr w:type="spellEnd"/>
      <w:r>
        <w:t xml:space="preserve"> und wein brauchen soll / und ist </w:t>
      </w:r>
      <w:proofErr w:type="spellStart"/>
      <w:r>
        <w:t>nit</w:t>
      </w:r>
      <w:proofErr w:type="spellEnd"/>
      <w:r>
        <w:t xml:space="preserve"> heimlich / das er das </w:t>
      </w:r>
      <w:proofErr w:type="spellStart"/>
      <w:r>
        <w:t>brot</w:t>
      </w:r>
      <w:proofErr w:type="spellEnd"/>
      <w:r>
        <w:t xml:space="preserve"> </w:t>
      </w:r>
      <w:proofErr w:type="spellStart"/>
      <w:r>
        <w:t>tzu</w:t>
      </w:r>
      <w:proofErr w:type="spellEnd"/>
      <w:r>
        <w:t xml:space="preserve"> essen / und den wein </w:t>
      </w:r>
      <w:proofErr w:type="spellStart"/>
      <w:r>
        <w:t>tzu</w:t>
      </w:r>
      <w:proofErr w:type="spellEnd"/>
      <w:r>
        <w:t xml:space="preserve"> </w:t>
      </w:r>
      <w:proofErr w:type="spellStart"/>
      <w:r>
        <w:t>drincken</w:t>
      </w:r>
      <w:proofErr w:type="spellEnd"/>
      <w:r>
        <w:t xml:space="preserve"> </w:t>
      </w:r>
      <w:proofErr w:type="spellStart"/>
      <w:r>
        <w:t>fur</w:t>
      </w:r>
      <w:proofErr w:type="spellEnd"/>
      <w:r>
        <w:t xml:space="preserve"> </w:t>
      </w:r>
      <w:proofErr w:type="spellStart"/>
      <w:r>
        <w:t>tregt</w:t>
      </w:r>
      <w:proofErr w:type="spellEnd"/>
      <w:r>
        <w:t xml:space="preserve"> / sagende. Essend / das </w:t>
      </w:r>
      <w:proofErr w:type="spellStart"/>
      <w:r>
        <w:t>brott</w:t>
      </w:r>
      <w:proofErr w:type="spellEnd"/>
      <w:r>
        <w:t xml:space="preserve"> / ist </w:t>
      </w:r>
      <w:proofErr w:type="spellStart"/>
      <w:r>
        <w:t>meyn</w:t>
      </w:r>
      <w:proofErr w:type="spellEnd"/>
      <w:r>
        <w:t xml:space="preserve"> </w:t>
      </w:r>
      <w:proofErr w:type="spellStart"/>
      <w:r>
        <w:t>leyb</w:t>
      </w:r>
      <w:proofErr w:type="spellEnd"/>
      <w:r>
        <w:t xml:space="preserve">. </w:t>
      </w:r>
      <w:proofErr w:type="spellStart"/>
      <w:r>
        <w:t>Drincket</w:t>
      </w:r>
      <w:proofErr w:type="spellEnd"/>
      <w:r>
        <w:t xml:space="preserve"> den wein / der </w:t>
      </w:r>
      <w:proofErr w:type="spellStart"/>
      <w:r>
        <w:t>meyn</w:t>
      </w:r>
      <w:proofErr w:type="spellEnd"/>
      <w:r>
        <w:t xml:space="preserve"> </w:t>
      </w:r>
      <w:proofErr w:type="spellStart"/>
      <w:r>
        <w:t>bluth</w:t>
      </w:r>
      <w:proofErr w:type="spellEnd"/>
      <w:r>
        <w:t xml:space="preserve"> ist. </w:t>
      </w:r>
      <w:proofErr w:type="spellStart"/>
      <w:r>
        <w:t>Hett</w:t>
      </w:r>
      <w:proofErr w:type="spellEnd"/>
      <w:r>
        <w:t xml:space="preserve"> Christus </w:t>
      </w:r>
      <w:proofErr w:type="spellStart"/>
      <w:r>
        <w:t>lust</w:t>
      </w:r>
      <w:proofErr w:type="spellEnd"/>
      <w:r>
        <w:t xml:space="preserve"> </w:t>
      </w:r>
      <w:proofErr w:type="spellStart"/>
      <w:r>
        <w:t>unn</w:t>
      </w:r>
      <w:proofErr w:type="spellEnd"/>
      <w:r>
        <w:t xml:space="preserve"> </w:t>
      </w:r>
      <w:proofErr w:type="spellStart"/>
      <w:r>
        <w:t>gevallen</w:t>
      </w:r>
      <w:proofErr w:type="spellEnd"/>
      <w:r>
        <w:t xml:space="preserve"> gehabt / das wir </w:t>
      </w:r>
      <w:proofErr w:type="spellStart"/>
      <w:r>
        <w:t>btott</w:t>
      </w:r>
      <w:proofErr w:type="spellEnd"/>
      <w:r>
        <w:t xml:space="preserve"> und wein / mit </w:t>
      </w:r>
      <w:proofErr w:type="spellStart"/>
      <w:r>
        <w:t>augen</w:t>
      </w:r>
      <w:proofErr w:type="spellEnd"/>
      <w:r>
        <w:t xml:space="preserve"> / mit kniebiegen / mit </w:t>
      </w:r>
      <w:proofErr w:type="spellStart"/>
      <w:r>
        <w:t>kuessen</w:t>
      </w:r>
      <w:proofErr w:type="spellEnd"/>
      <w:r>
        <w:t xml:space="preserve"> / und </w:t>
      </w:r>
      <w:proofErr w:type="spellStart"/>
      <w:r>
        <w:t>umbtragen</w:t>
      </w:r>
      <w:proofErr w:type="spellEnd"/>
      <w:r>
        <w:t xml:space="preserve"> / </w:t>
      </w:r>
      <w:proofErr w:type="spellStart"/>
      <w:r>
        <w:t>solten</w:t>
      </w:r>
      <w:proofErr w:type="spellEnd"/>
      <w:r>
        <w:t xml:space="preserve"> </w:t>
      </w:r>
      <w:proofErr w:type="spellStart"/>
      <w:r>
        <w:t>eren</w:t>
      </w:r>
      <w:proofErr w:type="spellEnd"/>
      <w:r>
        <w:t xml:space="preserve"> / er wer </w:t>
      </w:r>
      <w:proofErr w:type="spellStart"/>
      <w:r>
        <w:t>yhe</w:t>
      </w:r>
      <w:proofErr w:type="spellEnd"/>
      <w:r>
        <w:t xml:space="preserve"> </w:t>
      </w:r>
      <w:proofErr w:type="spellStart"/>
      <w:r>
        <w:t>ßo</w:t>
      </w:r>
      <w:proofErr w:type="spellEnd"/>
      <w:r>
        <w:t xml:space="preserve"> klug und </w:t>
      </w:r>
      <w:proofErr w:type="spellStart"/>
      <w:r>
        <w:t>gesprech</w:t>
      </w:r>
      <w:proofErr w:type="spellEnd"/>
      <w:r>
        <w:t xml:space="preserve"> gewest / das er uns das selbe </w:t>
      </w:r>
      <w:proofErr w:type="spellStart"/>
      <w:r>
        <w:t>nit</w:t>
      </w:r>
      <w:proofErr w:type="spellEnd"/>
      <w:r>
        <w:t xml:space="preserve"> verborgen </w:t>
      </w:r>
      <w:proofErr w:type="spellStart"/>
      <w:r>
        <w:t>hett</w:t>
      </w:r>
      <w:proofErr w:type="spellEnd"/>
      <w:r>
        <w:t xml:space="preserve">. </w:t>
      </w:r>
      <w:proofErr w:type="spellStart"/>
      <w:r>
        <w:t>Darumb</w:t>
      </w:r>
      <w:proofErr w:type="spellEnd"/>
      <w:r>
        <w:t xml:space="preserve"> weiß ich die </w:t>
      </w:r>
      <w:proofErr w:type="spellStart"/>
      <w:r>
        <w:t>Engell</w:t>
      </w:r>
      <w:proofErr w:type="spellEnd"/>
      <w:r>
        <w:t xml:space="preserve"> messen (die </w:t>
      </w:r>
      <w:proofErr w:type="spellStart"/>
      <w:r>
        <w:t>auff</w:t>
      </w:r>
      <w:proofErr w:type="spellEnd"/>
      <w:r>
        <w:t xml:space="preserve"> </w:t>
      </w:r>
      <w:proofErr w:type="spellStart"/>
      <w:r>
        <w:t>umbtragen</w:t>
      </w:r>
      <w:proofErr w:type="spellEnd"/>
      <w:r>
        <w:t xml:space="preserve"> / des </w:t>
      </w:r>
      <w:proofErr w:type="spellStart"/>
      <w:r>
        <w:t>wirdigen</w:t>
      </w:r>
      <w:proofErr w:type="spellEnd"/>
      <w:r>
        <w:t xml:space="preserve"> Sacraments </w:t>
      </w:r>
      <w:proofErr w:type="spellStart"/>
      <w:r>
        <w:t>gewidempt</w:t>
      </w:r>
      <w:proofErr w:type="spellEnd"/>
      <w:r>
        <w:t xml:space="preserve"> </w:t>
      </w:r>
      <w:proofErr w:type="spellStart"/>
      <w:r>
        <w:t>unn</w:t>
      </w:r>
      <w:proofErr w:type="spellEnd"/>
      <w:r>
        <w:t xml:space="preserve"> </w:t>
      </w:r>
      <w:proofErr w:type="spellStart"/>
      <w:r>
        <w:t>gestifft</w:t>
      </w:r>
      <w:proofErr w:type="spellEnd"/>
      <w:r>
        <w:t xml:space="preserve"> sein) nicht sonderlich zu loben. Dan ich weiß / </w:t>
      </w:r>
      <w:proofErr w:type="spellStart"/>
      <w:r>
        <w:t>ßo</w:t>
      </w:r>
      <w:proofErr w:type="spellEnd"/>
      <w:r>
        <w:t xml:space="preserve"> ich </w:t>
      </w:r>
      <w:proofErr w:type="spellStart"/>
      <w:r>
        <w:t>gott</w:t>
      </w:r>
      <w:proofErr w:type="spellEnd"/>
      <w:r>
        <w:t xml:space="preserve"> mit </w:t>
      </w:r>
      <w:proofErr w:type="spellStart"/>
      <w:r>
        <w:t>eusserlichen</w:t>
      </w:r>
      <w:proofErr w:type="spellEnd"/>
      <w:r>
        <w:t xml:space="preserve"> dingen </w:t>
      </w:r>
      <w:proofErr w:type="spellStart"/>
      <w:r>
        <w:t>hoffiren</w:t>
      </w:r>
      <w:proofErr w:type="spellEnd"/>
      <w:r>
        <w:t xml:space="preserve"> und dienen </w:t>
      </w:r>
      <w:proofErr w:type="spellStart"/>
      <w:r>
        <w:t>wil</w:t>
      </w:r>
      <w:proofErr w:type="spellEnd"/>
      <w:r>
        <w:t xml:space="preserve">. das ich </w:t>
      </w:r>
      <w:proofErr w:type="spellStart"/>
      <w:r>
        <w:t>seynes</w:t>
      </w:r>
      <w:proofErr w:type="spellEnd"/>
      <w:r>
        <w:t xml:space="preserve"> </w:t>
      </w:r>
      <w:proofErr w:type="spellStart"/>
      <w:r>
        <w:t>gesetzs</w:t>
      </w:r>
      <w:proofErr w:type="spellEnd"/>
      <w:r>
        <w:t xml:space="preserve"> und </w:t>
      </w:r>
      <w:proofErr w:type="spellStart"/>
      <w:r>
        <w:t>antzeyg</w:t>
      </w:r>
      <w:proofErr w:type="spellEnd"/>
      <w:r>
        <w:t xml:space="preserve"> </w:t>
      </w:r>
      <w:proofErr w:type="spellStart"/>
      <w:r>
        <w:t>geleben</w:t>
      </w:r>
      <w:proofErr w:type="spellEnd"/>
      <w:r>
        <w:t xml:space="preserve"> und </w:t>
      </w:r>
      <w:proofErr w:type="spellStart"/>
      <w:r>
        <w:t>nachvolgen</w:t>
      </w:r>
      <w:proofErr w:type="spellEnd"/>
      <w:r>
        <w:t xml:space="preserve"> soll. Mir ist auch </w:t>
      </w:r>
      <w:proofErr w:type="spellStart"/>
      <w:r>
        <w:t>bewust</w:t>
      </w:r>
      <w:proofErr w:type="spellEnd"/>
      <w:r>
        <w:t xml:space="preserve"> / das ich die </w:t>
      </w:r>
      <w:proofErr w:type="spellStart"/>
      <w:r>
        <w:t>cerimonien</w:t>
      </w:r>
      <w:proofErr w:type="spellEnd"/>
      <w:r>
        <w:t xml:space="preserve"> </w:t>
      </w:r>
      <w:proofErr w:type="spellStart"/>
      <w:r>
        <w:t>nit</w:t>
      </w:r>
      <w:proofErr w:type="spellEnd"/>
      <w:r>
        <w:t xml:space="preserve"> anders brauchen soll / </w:t>
      </w:r>
      <w:proofErr w:type="spellStart"/>
      <w:r>
        <w:t>dan</w:t>
      </w:r>
      <w:proofErr w:type="spellEnd"/>
      <w:r>
        <w:t xml:space="preserve"> wie sie </w:t>
      </w:r>
      <w:proofErr w:type="spellStart"/>
      <w:r>
        <w:t>gott</w:t>
      </w:r>
      <w:proofErr w:type="spellEnd"/>
      <w:r>
        <w:t xml:space="preserve"> </w:t>
      </w:r>
      <w:proofErr w:type="spellStart"/>
      <w:r>
        <w:t>annhemen</w:t>
      </w:r>
      <w:proofErr w:type="spellEnd"/>
      <w:r>
        <w:t xml:space="preserve"> </w:t>
      </w:r>
      <w:proofErr w:type="spellStart"/>
      <w:r>
        <w:t>wil</w:t>
      </w:r>
      <w:proofErr w:type="spellEnd"/>
      <w:r>
        <w:t xml:space="preserve">. </w:t>
      </w:r>
    </w:p>
    <w:p w14:paraId="032294A5" w14:textId="77777777" w:rsidR="00336EE5" w:rsidRDefault="00336EE5" w:rsidP="00336EE5">
      <w:pPr>
        <w:pStyle w:val="StandardWeb"/>
      </w:pPr>
      <w:r>
        <w:t xml:space="preserve">Nun </w:t>
      </w:r>
      <w:proofErr w:type="spellStart"/>
      <w:r>
        <w:t>hatt</w:t>
      </w:r>
      <w:proofErr w:type="spellEnd"/>
      <w:r>
        <w:t xml:space="preserve"> Christus </w:t>
      </w:r>
      <w:proofErr w:type="spellStart"/>
      <w:r>
        <w:t>yhe</w:t>
      </w:r>
      <w:proofErr w:type="spellEnd"/>
      <w:r>
        <w:t xml:space="preserve"> gesagt / das wir </w:t>
      </w:r>
      <w:proofErr w:type="spellStart"/>
      <w:r>
        <w:t>seynn</w:t>
      </w:r>
      <w:proofErr w:type="spellEnd"/>
      <w:r>
        <w:t xml:space="preserve"> </w:t>
      </w:r>
      <w:proofErr w:type="spellStart"/>
      <w:r>
        <w:t>fleysch</w:t>
      </w:r>
      <w:proofErr w:type="spellEnd"/>
      <w:r>
        <w:t xml:space="preserve"> essen / und seyn </w:t>
      </w:r>
      <w:proofErr w:type="spellStart"/>
      <w:r>
        <w:t>bluth</w:t>
      </w:r>
      <w:proofErr w:type="spellEnd"/>
      <w:r>
        <w:t xml:space="preserve"> </w:t>
      </w:r>
      <w:proofErr w:type="spellStart"/>
      <w:r>
        <w:t>drincken</w:t>
      </w:r>
      <w:proofErr w:type="spellEnd"/>
      <w:r>
        <w:t xml:space="preserve"> sollen. Derhalben sag ich / das das </w:t>
      </w:r>
      <w:proofErr w:type="spellStart"/>
      <w:r>
        <w:t>hochwirdig</w:t>
      </w:r>
      <w:proofErr w:type="spellEnd"/>
      <w:r>
        <w:t xml:space="preserve"> Sacrament </w:t>
      </w:r>
      <w:proofErr w:type="spellStart"/>
      <w:r>
        <w:t>nit</w:t>
      </w:r>
      <w:proofErr w:type="spellEnd"/>
      <w:r>
        <w:t xml:space="preserve"> derhalben eingesetzt ist / das wir es mit </w:t>
      </w:r>
      <w:proofErr w:type="spellStart"/>
      <w:r>
        <w:t>anbetten</w:t>
      </w:r>
      <w:proofErr w:type="spellEnd"/>
      <w:r>
        <w:t xml:space="preserve"> </w:t>
      </w:r>
      <w:proofErr w:type="spellStart"/>
      <w:r>
        <w:t>eren</w:t>
      </w:r>
      <w:proofErr w:type="spellEnd"/>
      <w:r>
        <w:t xml:space="preserve"> sollen. </w:t>
      </w:r>
    </w:p>
    <w:p w14:paraId="60AD3A08" w14:textId="77777777" w:rsidR="00336EE5" w:rsidRDefault="00336EE5" w:rsidP="00336EE5">
      <w:pPr>
        <w:pStyle w:val="StandardWeb"/>
      </w:pPr>
      <w:r>
        <w:t xml:space="preserve">v. Es </w:t>
      </w:r>
      <w:proofErr w:type="spellStart"/>
      <w:r>
        <w:t>volget</w:t>
      </w:r>
      <w:proofErr w:type="spellEnd"/>
      <w:r>
        <w:t xml:space="preserve"> aber </w:t>
      </w:r>
      <w:proofErr w:type="spellStart"/>
      <w:r>
        <w:t>nit</w:t>
      </w:r>
      <w:proofErr w:type="spellEnd"/>
      <w:r>
        <w:t xml:space="preserve"> / Christus </w:t>
      </w:r>
      <w:proofErr w:type="spellStart"/>
      <w:r>
        <w:t>hatt</w:t>
      </w:r>
      <w:proofErr w:type="spellEnd"/>
      <w:r>
        <w:t xml:space="preserve"> </w:t>
      </w:r>
      <w:proofErr w:type="spellStart"/>
      <w:r>
        <w:t>brott</w:t>
      </w:r>
      <w:proofErr w:type="spellEnd"/>
      <w:r>
        <w:t xml:space="preserve"> und </w:t>
      </w:r>
      <w:proofErr w:type="spellStart"/>
      <w:r>
        <w:t>weyn</w:t>
      </w:r>
      <w:proofErr w:type="spellEnd"/>
      <w:r>
        <w:t xml:space="preserve"> derhalben </w:t>
      </w:r>
      <w:proofErr w:type="spellStart"/>
      <w:r>
        <w:t>nit</w:t>
      </w:r>
      <w:proofErr w:type="spellEnd"/>
      <w:r>
        <w:t xml:space="preserve"> </w:t>
      </w:r>
      <w:proofErr w:type="spellStart"/>
      <w:r>
        <w:t>auffgericht</w:t>
      </w:r>
      <w:proofErr w:type="spellEnd"/>
      <w:r>
        <w:t xml:space="preserve"> / das wir es </w:t>
      </w:r>
      <w:proofErr w:type="spellStart"/>
      <w:r>
        <w:t>anbetten</w:t>
      </w:r>
      <w:proofErr w:type="spellEnd"/>
      <w:r>
        <w:t xml:space="preserve"> / </w:t>
      </w:r>
      <w:proofErr w:type="spellStart"/>
      <w:r>
        <w:t>odder</w:t>
      </w:r>
      <w:proofErr w:type="spellEnd"/>
      <w:r>
        <w:t xml:space="preserve"> </w:t>
      </w:r>
      <w:proofErr w:type="spellStart"/>
      <w:r>
        <w:t>yhm</w:t>
      </w:r>
      <w:proofErr w:type="spellEnd"/>
      <w:r>
        <w:t xml:space="preserve"> andere </w:t>
      </w:r>
      <w:proofErr w:type="spellStart"/>
      <w:r>
        <w:t>ere</w:t>
      </w:r>
      <w:proofErr w:type="spellEnd"/>
      <w:r>
        <w:t xml:space="preserve"> thun </w:t>
      </w:r>
      <w:proofErr w:type="spellStart"/>
      <w:r>
        <w:t>sollenn</w:t>
      </w:r>
      <w:proofErr w:type="spellEnd"/>
      <w:r>
        <w:t xml:space="preserve"> / </w:t>
      </w:r>
      <w:proofErr w:type="spellStart"/>
      <w:r>
        <w:t>drumb</w:t>
      </w:r>
      <w:proofErr w:type="spellEnd"/>
      <w:r>
        <w:t xml:space="preserve"> </w:t>
      </w:r>
      <w:proofErr w:type="spellStart"/>
      <w:r>
        <w:t>solt</w:t>
      </w:r>
      <w:proofErr w:type="spellEnd"/>
      <w:r>
        <w:t xml:space="preserve"> </w:t>
      </w:r>
      <w:proofErr w:type="spellStart"/>
      <w:r>
        <w:t>yhr</w:t>
      </w:r>
      <w:proofErr w:type="spellEnd"/>
      <w:r>
        <w:t xml:space="preserve"> dem </w:t>
      </w:r>
      <w:proofErr w:type="spellStart"/>
      <w:r>
        <w:t>brott</w:t>
      </w:r>
      <w:proofErr w:type="spellEnd"/>
      <w:r>
        <w:t xml:space="preserve"> und wein kein </w:t>
      </w:r>
      <w:proofErr w:type="spellStart"/>
      <w:r>
        <w:t>eere</w:t>
      </w:r>
      <w:proofErr w:type="spellEnd"/>
      <w:r>
        <w:t xml:space="preserve"> thun. Dan wir wissen alle / das Christus sagt. Ich bin </w:t>
      </w:r>
      <w:proofErr w:type="spellStart"/>
      <w:r>
        <w:t>nit</w:t>
      </w:r>
      <w:proofErr w:type="spellEnd"/>
      <w:r>
        <w:t xml:space="preserve"> derhalben </w:t>
      </w:r>
      <w:proofErr w:type="spellStart"/>
      <w:r>
        <w:t>kummen</w:t>
      </w:r>
      <w:proofErr w:type="spellEnd"/>
      <w:r>
        <w:t xml:space="preserve"> / das </w:t>
      </w:r>
      <w:proofErr w:type="spellStart"/>
      <w:r>
        <w:t>yhr</w:t>
      </w:r>
      <w:proofErr w:type="spellEnd"/>
      <w:r>
        <w:t xml:space="preserve"> mir dienen </w:t>
      </w:r>
      <w:proofErr w:type="spellStart"/>
      <w:r>
        <w:t>solt</w:t>
      </w:r>
      <w:proofErr w:type="spellEnd"/>
      <w:r>
        <w:t xml:space="preserve"> / sonder das ich euch diene. Johannis. xiii. </w:t>
      </w:r>
    </w:p>
    <w:p w14:paraId="709838AC" w14:textId="77777777" w:rsidR="00336EE5" w:rsidRDefault="00336EE5" w:rsidP="00336EE5">
      <w:pPr>
        <w:pStyle w:val="StandardWeb"/>
      </w:pPr>
      <w:r>
        <w:t xml:space="preserve">Nichts </w:t>
      </w:r>
      <w:proofErr w:type="spellStart"/>
      <w:r>
        <w:t>dester</w:t>
      </w:r>
      <w:proofErr w:type="spellEnd"/>
      <w:r>
        <w:t xml:space="preserve"> </w:t>
      </w:r>
      <w:proofErr w:type="spellStart"/>
      <w:r>
        <w:t>mynder</w:t>
      </w:r>
      <w:proofErr w:type="spellEnd"/>
      <w:r>
        <w:t xml:space="preserve"> lobt er dienst </w:t>
      </w:r>
      <w:proofErr w:type="spellStart"/>
      <w:r>
        <w:t>unnd</w:t>
      </w:r>
      <w:proofErr w:type="spellEnd"/>
      <w:r>
        <w:t xml:space="preserve"> </w:t>
      </w:r>
      <w:proofErr w:type="spellStart"/>
      <w:r>
        <w:t>wolthat</w:t>
      </w:r>
      <w:proofErr w:type="spellEnd"/>
      <w:r>
        <w:t xml:space="preserve"> des </w:t>
      </w:r>
      <w:proofErr w:type="spellStart"/>
      <w:r>
        <w:t>weybs</w:t>
      </w:r>
      <w:proofErr w:type="spellEnd"/>
      <w:r>
        <w:t xml:space="preserve"> / die </w:t>
      </w:r>
      <w:proofErr w:type="spellStart"/>
      <w:r>
        <w:t>yhm</w:t>
      </w:r>
      <w:proofErr w:type="spellEnd"/>
      <w:r>
        <w:t xml:space="preserve"> </w:t>
      </w:r>
      <w:proofErr w:type="spellStart"/>
      <w:r>
        <w:t>seyne</w:t>
      </w:r>
      <w:proofErr w:type="spellEnd"/>
      <w:r>
        <w:t xml:space="preserve"> </w:t>
      </w:r>
      <w:proofErr w:type="spellStart"/>
      <w:r>
        <w:t>fueß</w:t>
      </w:r>
      <w:proofErr w:type="spellEnd"/>
      <w:r>
        <w:t xml:space="preserve"> mit </w:t>
      </w:r>
      <w:proofErr w:type="spellStart"/>
      <w:r>
        <w:t>augen</w:t>
      </w:r>
      <w:proofErr w:type="spellEnd"/>
      <w:r>
        <w:t xml:space="preserve"> </w:t>
      </w:r>
      <w:proofErr w:type="spellStart"/>
      <w:r>
        <w:t>trehern</w:t>
      </w:r>
      <w:proofErr w:type="spellEnd"/>
      <w:r>
        <w:t xml:space="preserve"> wusch / mit </w:t>
      </w:r>
      <w:proofErr w:type="spellStart"/>
      <w:r>
        <w:t>yhren</w:t>
      </w:r>
      <w:proofErr w:type="spellEnd"/>
      <w:r>
        <w:t xml:space="preserve"> </w:t>
      </w:r>
      <w:proofErr w:type="spellStart"/>
      <w:r>
        <w:t>haren</w:t>
      </w:r>
      <w:proofErr w:type="spellEnd"/>
      <w:r>
        <w:t xml:space="preserve"> </w:t>
      </w:r>
      <w:proofErr w:type="spellStart"/>
      <w:r>
        <w:t>treuget</w:t>
      </w:r>
      <w:proofErr w:type="spellEnd"/>
      <w:r>
        <w:t xml:space="preserve"> / und mir </w:t>
      </w:r>
      <w:proofErr w:type="spellStart"/>
      <w:r>
        <w:t>yrem</w:t>
      </w:r>
      <w:proofErr w:type="spellEnd"/>
      <w:r>
        <w:t xml:space="preserve"> </w:t>
      </w:r>
      <w:proofErr w:type="spellStart"/>
      <w:r>
        <w:t>mund</w:t>
      </w:r>
      <w:proofErr w:type="spellEnd"/>
      <w:r>
        <w:t xml:space="preserve"> </w:t>
      </w:r>
      <w:proofErr w:type="spellStart"/>
      <w:r>
        <w:t>kuesset</w:t>
      </w:r>
      <w:proofErr w:type="spellEnd"/>
      <w:r>
        <w:t xml:space="preserve">. Lu. vii. Des glauben sprach Christus das das </w:t>
      </w:r>
      <w:proofErr w:type="spellStart"/>
      <w:r>
        <w:t>weib</w:t>
      </w:r>
      <w:proofErr w:type="spellEnd"/>
      <w:r>
        <w:t xml:space="preserve"> </w:t>
      </w:r>
      <w:proofErr w:type="spellStart"/>
      <w:r>
        <w:t>wol</w:t>
      </w:r>
      <w:proofErr w:type="spellEnd"/>
      <w:r>
        <w:t xml:space="preserve">. </w:t>
      </w:r>
      <w:proofErr w:type="spellStart"/>
      <w:r>
        <w:t>unn</w:t>
      </w:r>
      <w:proofErr w:type="spellEnd"/>
      <w:r>
        <w:t xml:space="preserve"> ein gut </w:t>
      </w:r>
      <w:proofErr w:type="spellStart"/>
      <w:r>
        <w:t>werck</w:t>
      </w:r>
      <w:proofErr w:type="spellEnd"/>
      <w:r>
        <w:t xml:space="preserve"> gethan / die </w:t>
      </w:r>
      <w:proofErr w:type="spellStart"/>
      <w:r>
        <w:t>yhm</w:t>
      </w:r>
      <w:proofErr w:type="spellEnd"/>
      <w:r>
        <w:t xml:space="preserve"> sein </w:t>
      </w:r>
      <w:proofErr w:type="spellStart"/>
      <w:r>
        <w:t>haubt</w:t>
      </w:r>
      <w:proofErr w:type="spellEnd"/>
      <w:r>
        <w:t xml:space="preserve"> mit </w:t>
      </w:r>
      <w:proofErr w:type="spellStart"/>
      <w:r>
        <w:t>kostlicher</w:t>
      </w:r>
      <w:proofErr w:type="spellEnd"/>
      <w:r>
        <w:t xml:space="preserve"> salben </w:t>
      </w:r>
      <w:proofErr w:type="spellStart"/>
      <w:r>
        <w:t>begoß</w:t>
      </w:r>
      <w:proofErr w:type="spellEnd"/>
      <w:r>
        <w:t xml:space="preserve">. Matt. xxvi. Er </w:t>
      </w:r>
      <w:proofErr w:type="spellStart"/>
      <w:r>
        <w:t>hatt</w:t>
      </w:r>
      <w:proofErr w:type="spellEnd"/>
      <w:r>
        <w:t xml:space="preserve"> auch </w:t>
      </w:r>
      <w:proofErr w:type="spellStart"/>
      <w:r>
        <w:t>Marthan</w:t>
      </w:r>
      <w:proofErr w:type="spellEnd"/>
      <w:r>
        <w:t xml:space="preserve"> </w:t>
      </w:r>
      <w:proofErr w:type="spellStart"/>
      <w:r>
        <w:t>nit</w:t>
      </w:r>
      <w:proofErr w:type="spellEnd"/>
      <w:r>
        <w:t xml:space="preserve"> gescholten. </w:t>
      </w:r>
      <w:proofErr w:type="spellStart"/>
      <w:r>
        <w:t>Zacheum</w:t>
      </w:r>
      <w:proofErr w:type="spellEnd"/>
      <w:r>
        <w:t xml:space="preserve"> </w:t>
      </w:r>
      <w:proofErr w:type="spellStart"/>
      <w:r>
        <w:t>nit</w:t>
      </w:r>
      <w:proofErr w:type="spellEnd"/>
      <w:r>
        <w:t xml:space="preserve"> gestrafft / das sie </w:t>
      </w:r>
      <w:proofErr w:type="spellStart"/>
      <w:r>
        <w:t>yhnen</w:t>
      </w:r>
      <w:proofErr w:type="spellEnd"/>
      <w:r>
        <w:t xml:space="preserve"> mit </w:t>
      </w:r>
      <w:proofErr w:type="spellStart"/>
      <w:r>
        <w:t>freuden</w:t>
      </w:r>
      <w:proofErr w:type="spellEnd"/>
      <w:r>
        <w:t xml:space="preserve"> zu </w:t>
      </w:r>
      <w:proofErr w:type="spellStart"/>
      <w:r>
        <w:t>hauß</w:t>
      </w:r>
      <w:proofErr w:type="spellEnd"/>
      <w:r>
        <w:t xml:space="preserve"> </w:t>
      </w:r>
      <w:proofErr w:type="spellStart"/>
      <w:r>
        <w:t>nhamen</w:t>
      </w:r>
      <w:proofErr w:type="spellEnd"/>
      <w:r>
        <w:t xml:space="preserve">. Lu. x. et. xix. </w:t>
      </w:r>
    </w:p>
    <w:p w14:paraId="1AC30151" w14:textId="77777777" w:rsidR="00336EE5" w:rsidRDefault="00336EE5" w:rsidP="00336EE5">
      <w:pPr>
        <w:pStyle w:val="StandardWeb"/>
      </w:pPr>
      <w:r>
        <w:t xml:space="preserve">Moses was den </w:t>
      </w:r>
      <w:proofErr w:type="spellStart"/>
      <w:r>
        <w:t>kindern</w:t>
      </w:r>
      <w:proofErr w:type="spellEnd"/>
      <w:r>
        <w:t xml:space="preserve"> von </w:t>
      </w:r>
      <w:proofErr w:type="spellStart"/>
      <w:r>
        <w:t>Jsrahel</w:t>
      </w:r>
      <w:proofErr w:type="spellEnd"/>
      <w:r>
        <w:t xml:space="preserve"> </w:t>
      </w:r>
      <w:proofErr w:type="spellStart"/>
      <w:r>
        <w:t>disser</w:t>
      </w:r>
      <w:proofErr w:type="spellEnd"/>
      <w:r>
        <w:t xml:space="preserve"> </w:t>
      </w:r>
      <w:proofErr w:type="spellStart"/>
      <w:r>
        <w:t>ursach</w:t>
      </w:r>
      <w:proofErr w:type="spellEnd"/>
      <w:r>
        <w:t xml:space="preserve"> halben gegeben / das er sie </w:t>
      </w:r>
      <w:proofErr w:type="spellStart"/>
      <w:r>
        <w:t>auß</w:t>
      </w:r>
      <w:proofErr w:type="spellEnd"/>
      <w:r>
        <w:t xml:space="preserve"> </w:t>
      </w:r>
      <w:proofErr w:type="spellStart"/>
      <w:r>
        <w:t>Aegypto</w:t>
      </w:r>
      <w:proofErr w:type="spellEnd"/>
      <w:r>
        <w:t xml:space="preserve"> </w:t>
      </w:r>
      <w:proofErr w:type="spellStart"/>
      <w:r>
        <w:t>solt</w:t>
      </w:r>
      <w:proofErr w:type="spellEnd"/>
      <w:r>
        <w:t xml:space="preserve"> </w:t>
      </w:r>
      <w:proofErr w:type="spellStart"/>
      <w:r>
        <w:t>furen</w:t>
      </w:r>
      <w:proofErr w:type="spellEnd"/>
      <w:r>
        <w:t xml:space="preserve"> / vor </w:t>
      </w:r>
      <w:proofErr w:type="spellStart"/>
      <w:r>
        <w:t>ubell</w:t>
      </w:r>
      <w:proofErr w:type="spellEnd"/>
      <w:r>
        <w:t xml:space="preserve"> </w:t>
      </w:r>
      <w:proofErr w:type="spellStart"/>
      <w:r>
        <w:t>behueten</w:t>
      </w:r>
      <w:proofErr w:type="spellEnd"/>
      <w:r>
        <w:t xml:space="preserve"> / und sie tragen </w:t>
      </w:r>
      <w:proofErr w:type="spellStart"/>
      <w:r>
        <w:t>solt</w:t>
      </w:r>
      <w:proofErr w:type="spellEnd"/>
      <w:r>
        <w:t xml:space="preserve"> / </w:t>
      </w:r>
      <w:proofErr w:type="spellStart"/>
      <w:r>
        <w:t>gleych</w:t>
      </w:r>
      <w:proofErr w:type="spellEnd"/>
      <w:r>
        <w:t xml:space="preserve"> wie ein </w:t>
      </w:r>
      <w:proofErr w:type="spellStart"/>
      <w:r>
        <w:t>mutter</w:t>
      </w:r>
      <w:proofErr w:type="spellEnd"/>
      <w:r>
        <w:t xml:space="preserve"> </w:t>
      </w:r>
      <w:proofErr w:type="spellStart"/>
      <w:r>
        <w:t>yhre</w:t>
      </w:r>
      <w:proofErr w:type="spellEnd"/>
      <w:r>
        <w:t xml:space="preserve"> </w:t>
      </w:r>
      <w:proofErr w:type="spellStart"/>
      <w:r>
        <w:t>kindlin</w:t>
      </w:r>
      <w:proofErr w:type="spellEnd"/>
      <w:r>
        <w:t xml:space="preserve"> in der schoß oder </w:t>
      </w:r>
      <w:proofErr w:type="spellStart"/>
      <w:r>
        <w:t>auff</w:t>
      </w:r>
      <w:proofErr w:type="spellEnd"/>
      <w:r>
        <w:t xml:space="preserve"> dem ruck </w:t>
      </w:r>
      <w:proofErr w:type="spellStart"/>
      <w:r>
        <w:t>treget</w:t>
      </w:r>
      <w:proofErr w:type="spellEnd"/>
      <w:r>
        <w:t xml:space="preserve">. </w:t>
      </w:r>
      <w:proofErr w:type="spellStart"/>
      <w:r>
        <w:t>Exodi</w:t>
      </w:r>
      <w:proofErr w:type="spellEnd"/>
      <w:r>
        <w:t xml:space="preserve">. </w:t>
      </w:r>
      <w:proofErr w:type="spellStart"/>
      <w:r>
        <w:t>iii.</w:t>
      </w:r>
      <w:proofErr w:type="spellEnd"/>
      <w:r>
        <w:t xml:space="preserve"> </w:t>
      </w:r>
      <w:proofErr w:type="spellStart"/>
      <w:r>
        <w:t>Nume</w:t>
      </w:r>
      <w:proofErr w:type="spellEnd"/>
      <w:r>
        <w:t xml:space="preserve">. xi. </w:t>
      </w:r>
      <w:proofErr w:type="spellStart"/>
      <w:r>
        <w:t>Jdoch</w:t>
      </w:r>
      <w:proofErr w:type="spellEnd"/>
      <w:r>
        <w:t xml:space="preserve"> </w:t>
      </w:r>
      <w:proofErr w:type="spellStart"/>
      <w:r>
        <w:t>wolt</w:t>
      </w:r>
      <w:proofErr w:type="spellEnd"/>
      <w:r>
        <w:t xml:space="preserve"> </w:t>
      </w:r>
      <w:proofErr w:type="spellStart"/>
      <w:r>
        <w:t>gott</w:t>
      </w:r>
      <w:proofErr w:type="spellEnd"/>
      <w:r>
        <w:t xml:space="preserve"> </w:t>
      </w:r>
      <w:proofErr w:type="spellStart"/>
      <w:r>
        <w:t>nit</w:t>
      </w:r>
      <w:proofErr w:type="spellEnd"/>
      <w:r>
        <w:t xml:space="preserve"> </w:t>
      </w:r>
      <w:proofErr w:type="spellStart"/>
      <w:r>
        <w:t>leyden</w:t>
      </w:r>
      <w:proofErr w:type="spellEnd"/>
      <w:r>
        <w:t xml:space="preserve"> / das </w:t>
      </w:r>
      <w:proofErr w:type="spellStart"/>
      <w:r>
        <w:t>ym</w:t>
      </w:r>
      <w:proofErr w:type="spellEnd"/>
      <w:r>
        <w:t xml:space="preserve"> </w:t>
      </w:r>
      <w:proofErr w:type="spellStart"/>
      <w:r>
        <w:t>yemant</w:t>
      </w:r>
      <w:proofErr w:type="spellEnd"/>
      <w:r>
        <w:t xml:space="preserve"> </w:t>
      </w:r>
      <w:proofErr w:type="spellStart"/>
      <w:r>
        <w:t>uneher</w:t>
      </w:r>
      <w:proofErr w:type="spellEnd"/>
      <w:r>
        <w:t xml:space="preserve"> </w:t>
      </w:r>
      <w:proofErr w:type="spellStart"/>
      <w:r>
        <w:t>odder</w:t>
      </w:r>
      <w:proofErr w:type="spellEnd"/>
      <w:r>
        <w:t xml:space="preserve"> verdrieß thun </w:t>
      </w:r>
      <w:proofErr w:type="spellStart"/>
      <w:r>
        <w:t>solt</w:t>
      </w:r>
      <w:proofErr w:type="spellEnd"/>
      <w:r>
        <w:t xml:space="preserve"> / das die </w:t>
      </w:r>
      <w:proofErr w:type="spellStart"/>
      <w:r>
        <w:t>historien</w:t>
      </w:r>
      <w:proofErr w:type="spellEnd"/>
      <w:r>
        <w:t xml:space="preserve"> / von Maria und Aaron beweist. </w:t>
      </w:r>
      <w:proofErr w:type="spellStart"/>
      <w:r>
        <w:t>Nume</w:t>
      </w:r>
      <w:proofErr w:type="spellEnd"/>
      <w:r>
        <w:t xml:space="preserve">. xii. Item von Chore Dathan und </w:t>
      </w:r>
      <w:proofErr w:type="spellStart"/>
      <w:r>
        <w:t>Abiron</w:t>
      </w:r>
      <w:proofErr w:type="spellEnd"/>
      <w:r>
        <w:t xml:space="preserve">. Nu. xvi. und andere </w:t>
      </w:r>
      <w:proofErr w:type="spellStart"/>
      <w:r>
        <w:t>vil</w:t>
      </w:r>
      <w:proofErr w:type="spellEnd"/>
      <w:r>
        <w:t xml:space="preserve">. </w:t>
      </w:r>
    </w:p>
    <w:p w14:paraId="46164A61" w14:textId="77777777" w:rsidR="00336EE5" w:rsidRDefault="00336EE5" w:rsidP="00336EE5">
      <w:pPr>
        <w:pStyle w:val="StandardWeb"/>
      </w:pPr>
      <w:r>
        <w:t xml:space="preserve">Dem nach </w:t>
      </w:r>
      <w:proofErr w:type="spellStart"/>
      <w:r>
        <w:t>volget</w:t>
      </w:r>
      <w:proofErr w:type="spellEnd"/>
      <w:r>
        <w:t xml:space="preserve"> es auch </w:t>
      </w:r>
      <w:proofErr w:type="spellStart"/>
      <w:r>
        <w:t>nit</w:t>
      </w:r>
      <w:proofErr w:type="spellEnd"/>
      <w:r>
        <w:t xml:space="preserve"> / Christus </w:t>
      </w:r>
      <w:proofErr w:type="spellStart"/>
      <w:r>
        <w:t>hatt</w:t>
      </w:r>
      <w:proofErr w:type="spellEnd"/>
      <w:r>
        <w:t xml:space="preserve"> </w:t>
      </w:r>
      <w:proofErr w:type="spellStart"/>
      <w:r>
        <w:t>brot</w:t>
      </w:r>
      <w:proofErr w:type="spellEnd"/>
      <w:r>
        <w:t xml:space="preserve"> und wein oder sein </w:t>
      </w:r>
      <w:proofErr w:type="spellStart"/>
      <w:r>
        <w:t>fleisch</w:t>
      </w:r>
      <w:proofErr w:type="spellEnd"/>
      <w:r>
        <w:t xml:space="preserve"> </w:t>
      </w:r>
      <w:proofErr w:type="spellStart"/>
      <w:r>
        <w:t>unn</w:t>
      </w:r>
      <w:proofErr w:type="spellEnd"/>
      <w:r>
        <w:t xml:space="preserve"> </w:t>
      </w:r>
      <w:proofErr w:type="spellStart"/>
      <w:r>
        <w:t>blut</w:t>
      </w:r>
      <w:proofErr w:type="spellEnd"/>
      <w:r>
        <w:t xml:space="preserve"> </w:t>
      </w:r>
      <w:proofErr w:type="spellStart"/>
      <w:r>
        <w:t>nit</w:t>
      </w:r>
      <w:proofErr w:type="spellEnd"/>
      <w:r>
        <w:t xml:space="preserve"> der </w:t>
      </w:r>
      <w:proofErr w:type="spellStart"/>
      <w:r>
        <w:t>ursach</w:t>
      </w:r>
      <w:proofErr w:type="spellEnd"/>
      <w:r>
        <w:t xml:space="preserve"> halben uns </w:t>
      </w:r>
      <w:proofErr w:type="spellStart"/>
      <w:r>
        <w:t>bevolhen</w:t>
      </w:r>
      <w:proofErr w:type="spellEnd"/>
      <w:r>
        <w:t xml:space="preserve"> / das wir </w:t>
      </w:r>
      <w:proofErr w:type="spellStart"/>
      <w:r>
        <w:t>yhm</w:t>
      </w:r>
      <w:proofErr w:type="spellEnd"/>
      <w:r>
        <w:t xml:space="preserve"> </w:t>
      </w:r>
      <w:proofErr w:type="spellStart"/>
      <w:r>
        <w:t>eer</w:t>
      </w:r>
      <w:proofErr w:type="spellEnd"/>
      <w:r>
        <w:t xml:space="preserve"> thun sollen / </w:t>
      </w:r>
      <w:proofErr w:type="spellStart"/>
      <w:r>
        <w:t>odder</w:t>
      </w:r>
      <w:proofErr w:type="spellEnd"/>
      <w:r>
        <w:t xml:space="preserve"> das wir es </w:t>
      </w:r>
      <w:proofErr w:type="spellStart"/>
      <w:r>
        <w:t>anbetten</w:t>
      </w:r>
      <w:proofErr w:type="spellEnd"/>
      <w:r>
        <w:t xml:space="preserve"> sollen. </w:t>
      </w:r>
      <w:proofErr w:type="spellStart"/>
      <w:r>
        <w:t>Drumb</w:t>
      </w:r>
      <w:proofErr w:type="spellEnd"/>
      <w:r>
        <w:t xml:space="preserve"> </w:t>
      </w:r>
      <w:proofErr w:type="spellStart"/>
      <w:r>
        <w:t>solt</w:t>
      </w:r>
      <w:proofErr w:type="spellEnd"/>
      <w:r>
        <w:t xml:space="preserve"> </w:t>
      </w:r>
      <w:proofErr w:type="spellStart"/>
      <w:r>
        <w:t>yhr</w:t>
      </w:r>
      <w:proofErr w:type="spellEnd"/>
      <w:r>
        <w:t xml:space="preserve"> </w:t>
      </w:r>
      <w:proofErr w:type="spellStart"/>
      <w:r>
        <w:t>yhm</w:t>
      </w:r>
      <w:proofErr w:type="spellEnd"/>
      <w:r>
        <w:t xml:space="preserve"> keine </w:t>
      </w:r>
      <w:proofErr w:type="spellStart"/>
      <w:r>
        <w:t>eere</w:t>
      </w:r>
      <w:proofErr w:type="spellEnd"/>
      <w:r>
        <w:t xml:space="preserve"> / </w:t>
      </w:r>
      <w:proofErr w:type="spellStart"/>
      <w:r>
        <w:t>lobsam</w:t>
      </w:r>
      <w:proofErr w:type="spellEnd"/>
      <w:r>
        <w:t xml:space="preserve"> / und </w:t>
      </w:r>
      <w:proofErr w:type="spellStart"/>
      <w:r>
        <w:t>preiß</w:t>
      </w:r>
      <w:proofErr w:type="spellEnd"/>
      <w:r>
        <w:t xml:space="preserve"> geben. Wir </w:t>
      </w:r>
      <w:proofErr w:type="spellStart"/>
      <w:r>
        <w:t>seind</w:t>
      </w:r>
      <w:proofErr w:type="spellEnd"/>
      <w:r>
        <w:t xml:space="preserve"> </w:t>
      </w:r>
      <w:proofErr w:type="spellStart"/>
      <w:r>
        <w:t>yhm</w:t>
      </w:r>
      <w:proofErr w:type="spellEnd"/>
      <w:r>
        <w:t xml:space="preserve"> </w:t>
      </w:r>
      <w:proofErr w:type="spellStart"/>
      <w:r>
        <w:t>eere</w:t>
      </w:r>
      <w:proofErr w:type="spellEnd"/>
      <w:r>
        <w:t xml:space="preserve"> zugeben pflichtig. </w:t>
      </w:r>
      <w:proofErr w:type="spellStart"/>
      <w:r>
        <w:t>unn</w:t>
      </w:r>
      <w:proofErr w:type="spellEnd"/>
      <w:r>
        <w:t xml:space="preserve"> </w:t>
      </w:r>
      <w:proofErr w:type="spellStart"/>
      <w:r>
        <w:t>muessen</w:t>
      </w:r>
      <w:proofErr w:type="spellEnd"/>
      <w:r>
        <w:t xml:space="preserve"> es </w:t>
      </w:r>
      <w:proofErr w:type="spellStart"/>
      <w:r>
        <w:t>eeren</w:t>
      </w:r>
      <w:proofErr w:type="spellEnd"/>
      <w:r>
        <w:t xml:space="preserve">. Das Paul. zu den </w:t>
      </w:r>
      <w:proofErr w:type="spellStart"/>
      <w:r>
        <w:t>Corinthiern</w:t>
      </w:r>
      <w:proofErr w:type="spellEnd"/>
      <w:r>
        <w:t xml:space="preserve"> </w:t>
      </w:r>
      <w:proofErr w:type="spellStart"/>
      <w:r>
        <w:t>gnugsam</w:t>
      </w:r>
      <w:proofErr w:type="spellEnd"/>
      <w:r>
        <w:t xml:space="preserve"> </w:t>
      </w:r>
      <w:proofErr w:type="spellStart"/>
      <w:r>
        <w:t>außdruckt</w:t>
      </w:r>
      <w:proofErr w:type="spellEnd"/>
      <w:r>
        <w:t xml:space="preserve"> / sprechende. Wan </w:t>
      </w:r>
      <w:proofErr w:type="spellStart"/>
      <w:r>
        <w:t>yhr</w:t>
      </w:r>
      <w:proofErr w:type="spellEnd"/>
      <w:r>
        <w:t xml:space="preserve"> </w:t>
      </w:r>
      <w:proofErr w:type="spellStart"/>
      <w:r>
        <w:t>tzusamen</w:t>
      </w:r>
      <w:proofErr w:type="spellEnd"/>
      <w:r>
        <w:t xml:space="preserve"> </w:t>
      </w:r>
      <w:proofErr w:type="spellStart"/>
      <w:r>
        <w:t>kumpt</w:t>
      </w:r>
      <w:proofErr w:type="spellEnd"/>
      <w:r>
        <w:t xml:space="preserve"> / </w:t>
      </w:r>
      <w:proofErr w:type="spellStart"/>
      <w:r>
        <w:t>seind</w:t>
      </w:r>
      <w:proofErr w:type="spellEnd"/>
      <w:r>
        <w:t xml:space="preserve"> </w:t>
      </w:r>
      <w:proofErr w:type="spellStart"/>
      <w:r>
        <w:t>yhr</w:t>
      </w:r>
      <w:proofErr w:type="spellEnd"/>
      <w:r>
        <w:t xml:space="preserve"> </w:t>
      </w:r>
      <w:proofErr w:type="spellStart"/>
      <w:r>
        <w:t>spennig</w:t>
      </w:r>
      <w:proofErr w:type="spellEnd"/>
      <w:r>
        <w:t xml:space="preserve"> </w:t>
      </w:r>
      <w:proofErr w:type="spellStart"/>
      <w:r>
        <w:t>unn</w:t>
      </w:r>
      <w:proofErr w:type="spellEnd"/>
      <w:r>
        <w:t xml:space="preserve"> in </w:t>
      </w:r>
      <w:proofErr w:type="spellStart"/>
      <w:r>
        <w:t>secten</w:t>
      </w:r>
      <w:proofErr w:type="spellEnd"/>
      <w:r>
        <w:t xml:space="preserve"> </w:t>
      </w:r>
      <w:proofErr w:type="spellStart"/>
      <w:r>
        <w:t>geteylt</w:t>
      </w:r>
      <w:proofErr w:type="spellEnd"/>
      <w:r>
        <w:t xml:space="preserve">. </w:t>
      </w:r>
      <w:proofErr w:type="spellStart"/>
      <w:r>
        <w:t>unn</w:t>
      </w:r>
      <w:proofErr w:type="spellEnd"/>
      <w:r>
        <w:t xml:space="preserve"> </w:t>
      </w:r>
      <w:proofErr w:type="spellStart"/>
      <w:r>
        <w:t>drincket</w:t>
      </w:r>
      <w:proofErr w:type="spellEnd"/>
      <w:r>
        <w:t xml:space="preserve"> gleich als in </w:t>
      </w:r>
      <w:proofErr w:type="spellStart"/>
      <w:r>
        <w:t>eynem</w:t>
      </w:r>
      <w:proofErr w:type="spellEnd"/>
      <w:r>
        <w:t xml:space="preserve"> </w:t>
      </w:r>
      <w:proofErr w:type="spellStart"/>
      <w:r>
        <w:t>tzechhauß</w:t>
      </w:r>
      <w:proofErr w:type="spellEnd"/>
      <w:r>
        <w:t xml:space="preserve"> und </w:t>
      </w:r>
      <w:proofErr w:type="spellStart"/>
      <w:r>
        <w:t>kretzschmar</w:t>
      </w:r>
      <w:proofErr w:type="spellEnd"/>
      <w:r>
        <w:t xml:space="preserve"> / ein </w:t>
      </w:r>
      <w:proofErr w:type="spellStart"/>
      <w:r>
        <w:t>yeder</w:t>
      </w:r>
      <w:proofErr w:type="spellEnd"/>
      <w:r>
        <w:t xml:space="preserve"> versucht / das er </w:t>
      </w:r>
      <w:proofErr w:type="spellStart"/>
      <w:r>
        <w:t>ym</w:t>
      </w:r>
      <w:proofErr w:type="spellEnd"/>
      <w:r>
        <w:t xml:space="preserve"> </w:t>
      </w:r>
      <w:proofErr w:type="spellStart"/>
      <w:r>
        <w:t>esszen</w:t>
      </w:r>
      <w:proofErr w:type="spellEnd"/>
      <w:r>
        <w:t xml:space="preserve"> und </w:t>
      </w:r>
      <w:proofErr w:type="spellStart"/>
      <w:r>
        <w:t>drincken</w:t>
      </w:r>
      <w:proofErr w:type="spellEnd"/>
      <w:r>
        <w:t xml:space="preserve"> dem andern </w:t>
      </w:r>
      <w:proofErr w:type="spellStart"/>
      <w:r>
        <w:t>oblig</w:t>
      </w:r>
      <w:proofErr w:type="spellEnd"/>
      <w:r>
        <w:t xml:space="preserve"> / </w:t>
      </w:r>
      <w:proofErr w:type="spellStart"/>
      <w:r>
        <w:t>Drumb</w:t>
      </w:r>
      <w:proofErr w:type="spellEnd"/>
      <w:r>
        <w:t xml:space="preserve"> ist </w:t>
      </w:r>
      <w:proofErr w:type="spellStart"/>
      <w:r>
        <w:t>eyner</w:t>
      </w:r>
      <w:proofErr w:type="spellEnd"/>
      <w:r>
        <w:t xml:space="preserve"> </w:t>
      </w:r>
      <w:proofErr w:type="spellStart"/>
      <w:r>
        <w:t>druncken</w:t>
      </w:r>
      <w:proofErr w:type="spellEnd"/>
      <w:r>
        <w:t xml:space="preserve"> und voll / der ander </w:t>
      </w:r>
      <w:proofErr w:type="spellStart"/>
      <w:r>
        <w:t>nuechtern</w:t>
      </w:r>
      <w:proofErr w:type="spellEnd"/>
      <w:r>
        <w:t xml:space="preserve"> und </w:t>
      </w:r>
      <w:proofErr w:type="spellStart"/>
      <w:r>
        <w:t>hungerig</w:t>
      </w:r>
      <w:proofErr w:type="spellEnd"/>
      <w:r>
        <w:t xml:space="preserve">. Wan </w:t>
      </w:r>
      <w:proofErr w:type="spellStart"/>
      <w:r>
        <w:t>yhr</w:t>
      </w:r>
      <w:proofErr w:type="spellEnd"/>
      <w:r>
        <w:t xml:space="preserve"> des willens seyd / so </w:t>
      </w:r>
      <w:proofErr w:type="spellStart"/>
      <w:r>
        <w:t>tzimet</w:t>
      </w:r>
      <w:proofErr w:type="spellEnd"/>
      <w:r>
        <w:t xml:space="preserve"> euch </w:t>
      </w:r>
      <w:proofErr w:type="spellStart"/>
      <w:r>
        <w:t>nit</w:t>
      </w:r>
      <w:proofErr w:type="spellEnd"/>
      <w:r>
        <w:t xml:space="preserve"> / das hoch </w:t>
      </w:r>
      <w:proofErr w:type="spellStart"/>
      <w:r>
        <w:t>wirdig</w:t>
      </w:r>
      <w:proofErr w:type="spellEnd"/>
      <w:r>
        <w:t xml:space="preserve"> Sacrament </w:t>
      </w:r>
      <w:proofErr w:type="spellStart"/>
      <w:r>
        <w:t>tzunhmen</w:t>
      </w:r>
      <w:proofErr w:type="spellEnd"/>
      <w:r>
        <w:t xml:space="preserve">. </w:t>
      </w:r>
    </w:p>
    <w:p w14:paraId="60304FCA" w14:textId="77777777" w:rsidR="00336EE5" w:rsidRDefault="00336EE5" w:rsidP="00336EE5">
      <w:pPr>
        <w:pStyle w:val="StandardWeb"/>
      </w:pPr>
      <w:r>
        <w:t xml:space="preserve">Habt </w:t>
      </w:r>
      <w:proofErr w:type="spellStart"/>
      <w:r>
        <w:t>yhr</w:t>
      </w:r>
      <w:proofErr w:type="spellEnd"/>
      <w:r>
        <w:t xml:space="preserve"> </w:t>
      </w:r>
      <w:proofErr w:type="spellStart"/>
      <w:r>
        <w:t>nit</w:t>
      </w:r>
      <w:proofErr w:type="spellEnd"/>
      <w:r>
        <w:t xml:space="preserve"> </w:t>
      </w:r>
      <w:proofErr w:type="spellStart"/>
      <w:r>
        <w:t>heußer</w:t>
      </w:r>
      <w:proofErr w:type="spellEnd"/>
      <w:r>
        <w:t xml:space="preserve"> </w:t>
      </w:r>
      <w:proofErr w:type="spellStart"/>
      <w:r>
        <w:t>alßo</w:t>
      </w:r>
      <w:proofErr w:type="spellEnd"/>
      <w:r>
        <w:t xml:space="preserve"> zu essen und </w:t>
      </w:r>
      <w:proofErr w:type="spellStart"/>
      <w:r>
        <w:t>drincken</w:t>
      </w:r>
      <w:proofErr w:type="spellEnd"/>
      <w:r>
        <w:t xml:space="preserve">? oder </w:t>
      </w:r>
      <w:proofErr w:type="spellStart"/>
      <w:r>
        <w:t>veracht</w:t>
      </w:r>
      <w:proofErr w:type="spellEnd"/>
      <w:r>
        <w:t xml:space="preserve"> </w:t>
      </w:r>
      <w:proofErr w:type="spellStart"/>
      <w:r>
        <w:t>yhr</w:t>
      </w:r>
      <w:proofErr w:type="spellEnd"/>
      <w:r>
        <w:t xml:space="preserve"> </w:t>
      </w:r>
      <w:proofErr w:type="spellStart"/>
      <w:r>
        <w:t>gottis</w:t>
      </w:r>
      <w:proofErr w:type="spellEnd"/>
      <w:r>
        <w:t xml:space="preserve"> </w:t>
      </w:r>
      <w:proofErr w:type="spellStart"/>
      <w:r>
        <w:t>hauß</w:t>
      </w:r>
      <w:proofErr w:type="spellEnd"/>
      <w:r>
        <w:t xml:space="preserve">? Und </w:t>
      </w:r>
      <w:proofErr w:type="spellStart"/>
      <w:r>
        <w:t>wolt</w:t>
      </w:r>
      <w:proofErr w:type="spellEnd"/>
      <w:r>
        <w:t xml:space="preserve"> die </w:t>
      </w:r>
      <w:proofErr w:type="spellStart"/>
      <w:r>
        <w:t>beschemen</w:t>
      </w:r>
      <w:proofErr w:type="spellEnd"/>
      <w:r>
        <w:t xml:space="preserve"> die nichts haben? In dem stuck </w:t>
      </w:r>
      <w:proofErr w:type="spellStart"/>
      <w:r>
        <w:t>kan</w:t>
      </w:r>
      <w:proofErr w:type="spellEnd"/>
      <w:r>
        <w:t xml:space="preserve"> ich euch </w:t>
      </w:r>
      <w:proofErr w:type="spellStart"/>
      <w:r>
        <w:t>nit</w:t>
      </w:r>
      <w:proofErr w:type="spellEnd"/>
      <w:r>
        <w:t xml:space="preserve"> loben. saget Paulus i. Corinth. xi. Und </w:t>
      </w:r>
      <w:proofErr w:type="spellStart"/>
      <w:r>
        <w:t>leret</w:t>
      </w:r>
      <w:proofErr w:type="spellEnd"/>
      <w:r>
        <w:t xml:space="preserve"> / das wir das </w:t>
      </w:r>
      <w:proofErr w:type="spellStart"/>
      <w:r>
        <w:t>sacrament</w:t>
      </w:r>
      <w:proofErr w:type="spellEnd"/>
      <w:r>
        <w:t xml:space="preserve"> </w:t>
      </w:r>
      <w:proofErr w:type="spellStart"/>
      <w:r>
        <w:t>wirdiglich</w:t>
      </w:r>
      <w:proofErr w:type="spellEnd"/>
      <w:r>
        <w:t xml:space="preserve"> geniessen sollen / sagende. </w:t>
      </w:r>
      <w:proofErr w:type="spellStart"/>
      <w:r>
        <w:t>Wilcher</w:t>
      </w:r>
      <w:proofErr w:type="spellEnd"/>
      <w:r>
        <w:t xml:space="preserve"> das </w:t>
      </w:r>
      <w:proofErr w:type="spellStart"/>
      <w:r>
        <w:t>sacrament</w:t>
      </w:r>
      <w:proofErr w:type="spellEnd"/>
      <w:r>
        <w:t xml:space="preserve"> </w:t>
      </w:r>
      <w:proofErr w:type="spellStart"/>
      <w:r>
        <w:t>unwirdiglich</w:t>
      </w:r>
      <w:proofErr w:type="spellEnd"/>
      <w:r>
        <w:t xml:space="preserve"> braucht. </w:t>
      </w:r>
      <w:proofErr w:type="spellStart"/>
      <w:r>
        <w:t>Wilcher</w:t>
      </w:r>
      <w:proofErr w:type="spellEnd"/>
      <w:r>
        <w:t xml:space="preserve"> das </w:t>
      </w:r>
      <w:proofErr w:type="spellStart"/>
      <w:r>
        <w:t>brot</w:t>
      </w:r>
      <w:proofErr w:type="spellEnd"/>
      <w:r>
        <w:t xml:space="preserve"> </w:t>
      </w:r>
      <w:proofErr w:type="spellStart"/>
      <w:r>
        <w:t>unwirdig</w:t>
      </w:r>
      <w:proofErr w:type="spellEnd"/>
      <w:r>
        <w:t xml:space="preserve"> isset. und von dem </w:t>
      </w:r>
      <w:proofErr w:type="spellStart"/>
      <w:r>
        <w:t>kelch</w:t>
      </w:r>
      <w:proofErr w:type="spellEnd"/>
      <w:r>
        <w:t xml:space="preserve"> des </w:t>
      </w:r>
      <w:proofErr w:type="spellStart"/>
      <w:r>
        <w:t>hern</w:t>
      </w:r>
      <w:proofErr w:type="spellEnd"/>
      <w:r>
        <w:t xml:space="preserve"> </w:t>
      </w:r>
      <w:proofErr w:type="spellStart"/>
      <w:r>
        <w:t>unwridig</w:t>
      </w:r>
      <w:proofErr w:type="spellEnd"/>
      <w:r>
        <w:t xml:space="preserve"> </w:t>
      </w:r>
      <w:proofErr w:type="spellStart"/>
      <w:r>
        <w:t>drincket</w:t>
      </w:r>
      <w:proofErr w:type="spellEnd"/>
      <w:r>
        <w:t xml:space="preserve"> / der ist des </w:t>
      </w:r>
      <w:proofErr w:type="spellStart"/>
      <w:r>
        <w:t>todts</w:t>
      </w:r>
      <w:proofErr w:type="spellEnd"/>
      <w:r>
        <w:t xml:space="preserve"> / des </w:t>
      </w:r>
      <w:proofErr w:type="spellStart"/>
      <w:r>
        <w:t>hern</w:t>
      </w:r>
      <w:proofErr w:type="spellEnd"/>
      <w:r>
        <w:t xml:space="preserve"> / schuldig / und der </w:t>
      </w:r>
      <w:proofErr w:type="spellStart"/>
      <w:r>
        <w:t>eynem</w:t>
      </w:r>
      <w:proofErr w:type="spellEnd"/>
      <w:r>
        <w:t xml:space="preserve"> gleich / </w:t>
      </w:r>
      <w:proofErr w:type="spellStart"/>
      <w:r>
        <w:t>dei</w:t>
      </w:r>
      <w:proofErr w:type="spellEnd"/>
      <w:r>
        <w:t xml:space="preserve"> sich am leib und </w:t>
      </w:r>
      <w:proofErr w:type="spellStart"/>
      <w:r>
        <w:t>bluth</w:t>
      </w:r>
      <w:proofErr w:type="spellEnd"/>
      <w:r>
        <w:t xml:space="preserve"> Christi vorgriffen und </w:t>
      </w:r>
      <w:proofErr w:type="spellStart"/>
      <w:r>
        <w:t>yhnen</w:t>
      </w:r>
      <w:proofErr w:type="spellEnd"/>
      <w:r>
        <w:t xml:space="preserve"> </w:t>
      </w:r>
      <w:proofErr w:type="spellStart"/>
      <w:r>
        <w:t>getodt</w:t>
      </w:r>
      <w:proofErr w:type="spellEnd"/>
      <w:r>
        <w:t xml:space="preserve"> haben. Das wir aber / das hoch </w:t>
      </w:r>
      <w:proofErr w:type="spellStart"/>
      <w:r>
        <w:t>wirdig</w:t>
      </w:r>
      <w:proofErr w:type="spellEnd"/>
      <w:r>
        <w:t xml:space="preserve"> Sacrament mit </w:t>
      </w:r>
      <w:proofErr w:type="spellStart"/>
      <w:r>
        <w:t>eererbietung</w:t>
      </w:r>
      <w:proofErr w:type="spellEnd"/>
      <w:r>
        <w:t xml:space="preserve"> </w:t>
      </w:r>
      <w:proofErr w:type="spellStart"/>
      <w:r>
        <w:t>unn</w:t>
      </w:r>
      <w:proofErr w:type="spellEnd"/>
      <w:r>
        <w:t xml:space="preserve"> </w:t>
      </w:r>
      <w:proofErr w:type="spellStart"/>
      <w:r>
        <w:t>urteyl</w:t>
      </w:r>
      <w:proofErr w:type="spellEnd"/>
      <w:r>
        <w:t xml:space="preserve"> sollen </w:t>
      </w:r>
      <w:proofErr w:type="spellStart"/>
      <w:r>
        <w:t>eynnhemen</w:t>
      </w:r>
      <w:proofErr w:type="spellEnd"/>
      <w:r>
        <w:t xml:space="preserve"> / gibt Paulus </w:t>
      </w:r>
      <w:proofErr w:type="spellStart"/>
      <w:r>
        <w:t>disse</w:t>
      </w:r>
      <w:proofErr w:type="spellEnd"/>
      <w:r>
        <w:t xml:space="preserve"> </w:t>
      </w:r>
      <w:proofErr w:type="spellStart"/>
      <w:r>
        <w:t>ursach</w:t>
      </w:r>
      <w:proofErr w:type="spellEnd"/>
      <w:r>
        <w:t xml:space="preserve"> / sprechende. Ihr </w:t>
      </w:r>
      <w:proofErr w:type="spellStart"/>
      <w:r>
        <w:t>solt</w:t>
      </w:r>
      <w:proofErr w:type="spellEnd"/>
      <w:r>
        <w:t xml:space="preserve"> den </w:t>
      </w:r>
      <w:proofErr w:type="spellStart"/>
      <w:r>
        <w:t>leyb</w:t>
      </w:r>
      <w:proofErr w:type="spellEnd"/>
      <w:r>
        <w:t xml:space="preserve"> des </w:t>
      </w:r>
      <w:proofErr w:type="spellStart"/>
      <w:r>
        <w:t>hernn</w:t>
      </w:r>
      <w:proofErr w:type="spellEnd"/>
      <w:r>
        <w:t xml:space="preserve"> </w:t>
      </w:r>
      <w:proofErr w:type="spellStart"/>
      <w:r>
        <w:t>urteyln</w:t>
      </w:r>
      <w:proofErr w:type="spellEnd"/>
      <w:r>
        <w:t xml:space="preserve">. </w:t>
      </w:r>
      <w:proofErr w:type="spellStart"/>
      <w:r>
        <w:t>Hoer</w:t>
      </w:r>
      <w:proofErr w:type="spellEnd"/>
      <w:r>
        <w:t xml:space="preserve"> Paulus sagt oben von </w:t>
      </w:r>
      <w:proofErr w:type="spellStart"/>
      <w:r>
        <w:t>brot</w:t>
      </w:r>
      <w:proofErr w:type="spellEnd"/>
      <w:r>
        <w:t xml:space="preserve"> </w:t>
      </w:r>
      <w:proofErr w:type="spellStart"/>
      <w:r>
        <w:t>unn</w:t>
      </w:r>
      <w:proofErr w:type="spellEnd"/>
      <w:r>
        <w:t xml:space="preserve"> wein / das die </w:t>
      </w:r>
      <w:proofErr w:type="spellStart"/>
      <w:r>
        <w:t>Corinthier</w:t>
      </w:r>
      <w:proofErr w:type="spellEnd"/>
      <w:r>
        <w:t xml:space="preserve"> </w:t>
      </w:r>
      <w:proofErr w:type="spellStart"/>
      <w:r>
        <w:t>dasselb</w:t>
      </w:r>
      <w:proofErr w:type="spellEnd"/>
      <w:r>
        <w:t xml:space="preserve"> mit </w:t>
      </w:r>
      <w:proofErr w:type="spellStart"/>
      <w:r>
        <w:t>wirdiger</w:t>
      </w:r>
      <w:proofErr w:type="spellEnd"/>
      <w:r>
        <w:t xml:space="preserve"> </w:t>
      </w:r>
      <w:proofErr w:type="spellStart"/>
      <w:r>
        <w:t>eere</w:t>
      </w:r>
      <w:proofErr w:type="spellEnd"/>
      <w:r>
        <w:t xml:space="preserve"> empfahen sollen. </w:t>
      </w:r>
      <w:proofErr w:type="spellStart"/>
      <w:r>
        <w:t>unn</w:t>
      </w:r>
      <w:proofErr w:type="spellEnd"/>
      <w:r>
        <w:t xml:space="preserve"> gibt </w:t>
      </w:r>
      <w:proofErr w:type="spellStart"/>
      <w:r>
        <w:t>disse</w:t>
      </w:r>
      <w:proofErr w:type="spellEnd"/>
      <w:r>
        <w:t xml:space="preserve"> </w:t>
      </w:r>
      <w:proofErr w:type="spellStart"/>
      <w:r>
        <w:t>ursach</w:t>
      </w:r>
      <w:proofErr w:type="spellEnd"/>
      <w:r>
        <w:t xml:space="preserve"> / das die </w:t>
      </w:r>
      <w:proofErr w:type="spellStart"/>
      <w:r>
        <w:t>empfaher</w:t>
      </w:r>
      <w:proofErr w:type="spellEnd"/>
      <w:r>
        <w:t xml:space="preserve"> / den </w:t>
      </w:r>
      <w:proofErr w:type="spellStart"/>
      <w:r>
        <w:t>leyb</w:t>
      </w:r>
      <w:proofErr w:type="spellEnd"/>
      <w:r>
        <w:t xml:space="preserve"> des </w:t>
      </w:r>
      <w:proofErr w:type="spellStart"/>
      <w:r>
        <w:t>hern</w:t>
      </w:r>
      <w:proofErr w:type="spellEnd"/>
      <w:r>
        <w:t xml:space="preserve"> </w:t>
      </w:r>
      <w:proofErr w:type="spellStart"/>
      <w:r>
        <w:t>urteyln</w:t>
      </w:r>
      <w:proofErr w:type="spellEnd"/>
      <w:r>
        <w:t xml:space="preserve"> </w:t>
      </w:r>
      <w:proofErr w:type="spellStart"/>
      <w:r>
        <w:t>mussen</w:t>
      </w:r>
      <w:proofErr w:type="spellEnd"/>
      <w:r>
        <w:t xml:space="preserve">. damit sagt Paulus heimlich / das er oben offenbarlich geschrieben / nemlich. Das </w:t>
      </w:r>
      <w:proofErr w:type="spellStart"/>
      <w:r>
        <w:t>brot</w:t>
      </w:r>
      <w:proofErr w:type="spellEnd"/>
      <w:r>
        <w:t xml:space="preserve"> der </w:t>
      </w:r>
      <w:proofErr w:type="spellStart"/>
      <w:r>
        <w:t>leyb</w:t>
      </w:r>
      <w:proofErr w:type="spellEnd"/>
      <w:r>
        <w:t xml:space="preserve"> des </w:t>
      </w:r>
      <w:proofErr w:type="spellStart"/>
      <w:r>
        <w:t>hern</w:t>
      </w:r>
      <w:proofErr w:type="spellEnd"/>
      <w:r>
        <w:t xml:space="preserve"> ist / das ist die </w:t>
      </w:r>
      <w:proofErr w:type="spellStart"/>
      <w:r>
        <w:t>ursach</w:t>
      </w:r>
      <w:proofErr w:type="spellEnd"/>
      <w:r>
        <w:t xml:space="preserve"> / </w:t>
      </w:r>
      <w:proofErr w:type="spellStart"/>
      <w:r>
        <w:t>darumb</w:t>
      </w:r>
      <w:proofErr w:type="spellEnd"/>
      <w:r>
        <w:t xml:space="preserve"> wir dem </w:t>
      </w:r>
      <w:proofErr w:type="spellStart"/>
      <w:r>
        <w:t>brot</w:t>
      </w:r>
      <w:proofErr w:type="spellEnd"/>
      <w:r>
        <w:t xml:space="preserve"> </w:t>
      </w:r>
      <w:proofErr w:type="spellStart"/>
      <w:r>
        <w:t>eere</w:t>
      </w:r>
      <w:proofErr w:type="spellEnd"/>
      <w:r>
        <w:t xml:space="preserve"> thun sollen. </w:t>
      </w:r>
      <w:proofErr w:type="spellStart"/>
      <w:r>
        <w:t>Wilcher</w:t>
      </w:r>
      <w:proofErr w:type="spellEnd"/>
      <w:r>
        <w:t xml:space="preserve"> das </w:t>
      </w:r>
      <w:proofErr w:type="spellStart"/>
      <w:r>
        <w:t>ym</w:t>
      </w:r>
      <w:proofErr w:type="spellEnd"/>
      <w:r>
        <w:t xml:space="preserve"> </w:t>
      </w:r>
      <w:proofErr w:type="spellStart"/>
      <w:r>
        <w:t>brot</w:t>
      </w:r>
      <w:proofErr w:type="spellEnd"/>
      <w:r>
        <w:t xml:space="preserve"> nicht sucht / der </w:t>
      </w:r>
      <w:proofErr w:type="spellStart"/>
      <w:r>
        <w:t>nympt</w:t>
      </w:r>
      <w:proofErr w:type="spellEnd"/>
      <w:r>
        <w:t xml:space="preserve"> das </w:t>
      </w:r>
      <w:proofErr w:type="spellStart"/>
      <w:r>
        <w:t>brot</w:t>
      </w:r>
      <w:proofErr w:type="spellEnd"/>
      <w:r>
        <w:t xml:space="preserve"> / </w:t>
      </w:r>
      <w:proofErr w:type="spellStart"/>
      <w:r>
        <w:t>unwirdig</w:t>
      </w:r>
      <w:proofErr w:type="spellEnd"/>
      <w:r>
        <w:t xml:space="preserve">. </w:t>
      </w:r>
      <w:proofErr w:type="spellStart"/>
      <w:r>
        <w:t>Darumb</w:t>
      </w:r>
      <w:proofErr w:type="spellEnd"/>
      <w:r>
        <w:t xml:space="preserve"> das er des </w:t>
      </w:r>
      <w:proofErr w:type="spellStart"/>
      <w:r>
        <w:t>hern</w:t>
      </w:r>
      <w:proofErr w:type="spellEnd"/>
      <w:r>
        <w:t xml:space="preserve"> </w:t>
      </w:r>
      <w:proofErr w:type="spellStart"/>
      <w:r>
        <w:t>leyb</w:t>
      </w:r>
      <w:proofErr w:type="spellEnd"/>
      <w:r>
        <w:t xml:space="preserve"> nicht </w:t>
      </w:r>
      <w:proofErr w:type="spellStart"/>
      <w:r>
        <w:t>urteylt</w:t>
      </w:r>
      <w:proofErr w:type="spellEnd"/>
      <w:r>
        <w:t xml:space="preserve">. Das ist das Paulus im </w:t>
      </w:r>
      <w:proofErr w:type="spellStart"/>
      <w:r>
        <w:t>x.c</w:t>
      </w:r>
      <w:proofErr w:type="spellEnd"/>
      <w:r>
        <w:t xml:space="preserve">. davor gesagt hat. Der </w:t>
      </w:r>
      <w:proofErr w:type="spellStart"/>
      <w:r>
        <w:t>kelch</w:t>
      </w:r>
      <w:proofErr w:type="spellEnd"/>
      <w:r>
        <w:t xml:space="preserve"> / den wir </w:t>
      </w:r>
      <w:proofErr w:type="spellStart"/>
      <w:r>
        <w:t>gebenedeyhen</w:t>
      </w:r>
      <w:proofErr w:type="spellEnd"/>
      <w:r>
        <w:t xml:space="preserve"> ist gemeinschafft des </w:t>
      </w:r>
      <w:proofErr w:type="spellStart"/>
      <w:r>
        <w:t>bluts</w:t>
      </w:r>
      <w:proofErr w:type="spellEnd"/>
      <w:r>
        <w:t xml:space="preserve"> Christi. </w:t>
      </w:r>
      <w:proofErr w:type="spellStart"/>
      <w:r>
        <w:t>unn</w:t>
      </w:r>
      <w:proofErr w:type="spellEnd"/>
      <w:r>
        <w:t xml:space="preserve"> das </w:t>
      </w:r>
      <w:proofErr w:type="spellStart"/>
      <w:r>
        <w:t>brot</w:t>
      </w:r>
      <w:proofErr w:type="spellEnd"/>
      <w:r>
        <w:t xml:space="preserve"> / </w:t>
      </w:r>
      <w:proofErr w:type="spellStart"/>
      <w:r>
        <w:t>wilches</w:t>
      </w:r>
      <w:proofErr w:type="spellEnd"/>
      <w:r>
        <w:t xml:space="preserve"> wir brechen / ist ein gemeinschafft des </w:t>
      </w:r>
      <w:proofErr w:type="spellStart"/>
      <w:r>
        <w:t>leybs</w:t>
      </w:r>
      <w:proofErr w:type="spellEnd"/>
      <w:r>
        <w:t xml:space="preserve"> Christi. </w:t>
      </w:r>
      <w:proofErr w:type="spellStart"/>
      <w:r>
        <w:t>Sih</w:t>
      </w:r>
      <w:proofErr w:type="spellEnd"/>
      <w:r>
        <w:t xml:space="preserve"> das ist die </w:t>
      </w:r>
      <w:proofErr w:type="spellStart"/>
      <w:r>
        <w:t>ursach</w:t>
      </w:r>
      <w:proofErr w:type="spellEnd"/>
      <w:r>
        <w:t xml:space="preserve"> / das wir dem </w:t>
      </w:r>
      <w:proofErr w:type="spellStart"/>
      <w:r>
        <w:t>sacrament</w:t>
      </w:r>
      <w:proofErr w:type="spellEnd"/>
      <w:r>
        <w:t xml:space="preserve"> </w:t>
      </w:r>
      <w:proofErr w:type="spellStart"/>
      <w:r>
        <w:t>eere</w:t>
      </w:r>
      <w:proofErr w:type="spellEnd"/>
      <w:r>
        <w:t xml:space="preserve"> thun sollen / die Paulus </w:t>
      </w:r>
      <w:proofErr w:type="spellStart"/>
      <w:r>
        <w:t>offt</w:t>
      </w:r>
      <w:proofErr w:type="spellEnd"/>
      <w:r>
        <w:t xml:space="preserve"> / nach Christo geben </w:t>
      </w:r>
      <w:proofErr w:type="spellStart"/>
      <w:r>
        <w:t>hatt</w:t>
      </w:r>
      <w:proofErr w:type="spellEnd"/>
      <w:r>
        <w:t xml:space="preserve">. das </w:t>
      </w:r>
      <w:proofErr w:type="spellStart"/>
      <w:r>
        <w:t>brot</w:t>
      </w:r>
      <w:proofErr w:type="spellEnd"/>
      <w:r>
        <w:t xml:space="preserve"> / der </w:t>
      </w:r>
      <w:proofErr w:type="spellStart"/>
      <w:r>
        <w:t>leyb</w:t>
      </w:r>
      <w:proofErr w:type="spellEnd"/>
      <w:r>
        <w:t xml:space="preserve"> Christi / und der wein / das </w:t>
      </w:r>
      <w:proofErr w:type="spellStart"/>
      <w:r>
        <w:t>blut</w:t>
      </w:r>
      <w:proofErr w:type="spellEnd"/>
      <w:r>
        <w:t xml:space="preserve"> Christi ist. </w:t>
      </w:r>
      <w:proofErr w:type="spellStart"/>
      <w:r>
        <w:t>Wilcher</w:t>
      </w:r>
      <w:proofErr w:type="spellEnd"/>
      <w:r>
        <w:t xml:space="preserve"> nun sagen </w:t>
      </w:r>
      <w:proofErr w:type="spellStart"/>
      <w:r>
        <w:t>darff</w:t>
      </w:r>
      <w:proofErr w:type="spellEnd"/>
      <w:r>
        <w:t xml:space="preserve"> / das wir </w:t>
      </w:r>
      <w:proofErr w:type="spellStart"/>
      <w:r>
        <w:t>brot</w:t>
      </w:r>
      <w:proofErr w:type="spellEnd"/>
      <w:r>
        <w:t xml:space="preserve"> </w:t>
      </w:r>
      <w:proofErr w:type="spellStart"/>
      <w:r>
        <w:t>unn</w:t>
      </w:r>
      <w:proofErr w:type="spellEnd"/>
      <w:r>
        <w:t xml:space="preserve"> wein </w:t>
      </w:r>
      <w:proofErr w:type="spellStart"/>
      <w:r>
        <w:t>nit</w:t>
      </w:r>
      <w:proofErr w:type="spellEnd"/>
      <w:r>
        <w:t xml:space="preserve"> </w:t>
      </w:r>
      <w:proofErr w:type="spellStart"/>
      <w:r>
        <w:t>eren</w:t>
      </w:r>
      <w:proofErr w:type="spellEnd"/>
      <w:r>
        <w:t xml:space="preserve"> </w:t>
      </w:r>
      <w:proofErr w:type="spellStart"/>
      <w:r>
        <w:t>ßo</w:t>
      </w:r>
      <w:proofErr w:type="spellEnd"/>
      <w:r>
        <w:t xml:space="preserve"> der </w:t>
      </w:r>
      <w:proofErr w:type="spellStart"/>
      <w:r>
        <w:t>leyb</w:t>
      </w:r>
      <w:proofErr w:type="spellEnd"/>
      <w:r>
        <w:t xml:space="preserve"> </w:t>
      </w:r>
      <w:proofErr w:type="spellStart"/>
      <w:r>
        <w:t>unn</w:t>
      </w:r>
      <w:proofErr w:type="spellEnd"/>
      <w:r>
        <w:t xml:space="preserve"> </w:t>
      </w:r>
      <w:proofErr w:type="spellStart"/>
      <w:r>
        <w:t>blut</w:t>
      </w:r>
      <w:proofErr w:type="spellEnd"/>
      <w:r>
        <w:t xml:space="preserve"> Christi geworden </w:t>
      </w:r>
      <w:proofErr w:type="spellStart"/>
      <w:r>
        <w:t>seind</w:t>
      </w:r>
      <w:proofErr w:type="spellEnd"/>
      <w:r>
        <w:t xml:space="preserve"> / der spricht / das wir dem </w:t>
      </w:r>
      <w:proofErr w:type="spellStart"/>
      <w:r>
        <w:t>leyb</w:t>
      </w:r>
      <w:proofErr w:type="spellEnd"/>
      <w:r>
        <w:t xml:space="preserve"> / und dem </w:t>
      </w:r>
      <w:proofErr w:type="spellStart"/>
      <w:r>
        <w:t>bluth</w:t>
      </w:r>
      <w:proofErr w:type="spellEnd"/>
      <w:r>
        <w:t xml:space="preserve"> Christi kein </w:t>
      </w:r>
      <w:proofErr w:type="spellStart"/>
      <w:r>
        <w:t>eere</w:t>
      </w:r>
      <w:proofErr w:type="spellEnd"/>
      <w:r>
        <w:t xml:space="preserve"> sollen thun / das sagt niemand / </w:t>
      </w:r>
      <w:proofErr w:type="spellStart"/>
      <w:r>
        <w:t>dan</w:t>
      </w:r>
      <w:proofErr w:type="spellEnd"/>
      <w:r>
        <w:t xml:space="preserve"> </w:t>
      </w:r>
      <w:proofErr w:type="spellStart"/>
      <w:r>
        <w:t>eyn</w:t>
      </w:r>
      <w:proofErr w:type="spellEnd"/>
      <w:r>
        <w:t xml:space="preserve"> </w:t>
      </w:r>
      <w:proofErr w:type="spellStart"/>
      <w:r>
        <w:t>feynd</w:t>
      </w:r>
      <w:proofErr w:type="spellEnd"/>
      <w:r>
        <w:t xml:space="preserve"> Pauli / und aller </w:t>
      </w:r>
      <w:proofErr w:type="spellStart"/>
      <w:r>
        <w:t>propheten</w:t>
      </w:r>
      <w:proofErr w:type="spellEnd"/>
      <w:r>
        <w:t xml:space="preserve"> / </w:t>
      </w:r>
      <w:proofErr w:type="spellStart"/>
      <w:r>
        <w:t>gottis</w:t>
      </w:r>
      <w:proofErr w:type="spellEnd"/>
      <w:r>
        <w:t xml:space="preserve"> </w:t>
      </w:r>
      <w:proofErr w:type="spellStart"/>
      <w:r>
        <w:t>lesterer</w:t>
      </w:r>
      <w:proofErr w:type="spellEnd"/>
      <w:r>
        <w:t xml:space="preserve"> / </w:t>
      </w:r>
      <w:proofErr w:type="spellStart"/>
      <w:r>
        <w:t>wirt</w:t>
      </w:r>
      <w:proofErr w:type="spellEnd"/>
      <w:r>
        <w:t xml:space="preserve"> auch </w:t>
      </w:r>
      <w:proofErr w:type="spellStart"/>
      <w:r>
        <w:t>keyner</w:t>
      </w:r>
      <w:proofErr w:type="spellEnd"/>
      <w:r>
        <w:t xml:space="preserve"> </w:t>
      </w:r>
      <w:proofErr w:type="spellStart"/>
      <w:r>
        <w:t>alhie</w:t>
      </w:r>
      <w:proofErr w:type="spellEnd"/>
      <w:r>
        <w:t xml:space="preserve"> in </w:t>
      </w:r>
      <w:proofErr w:type="spellStart"/>
      <w:r>
        <w:t>ewigkeit</w:t>
      </w:r>
      <w:proofErr w:type="spellEnd"/>
      <w:r>
        <w:t xml:space="preserve"> </w:t>
      </w:r>
      <w:proofErr w:type="spellStart"/>
      <w:r>
        <w:t>verhoert</w:t>
      </w:r>
      <w:proofErr w:type="spellEnd"/>
      <w:r>
        <w:t xml:space="preserve"> werden. </w:t>
      </w:r>
      <w:proofErr w:type="spellStart"/>
      <w:r>
        <w:t>Wiewol</w:t>
      </w:r>
      <w:proofErr w:type="spellEnd"/>
      <w:r>
        <w:t xml:space="preserve"> die </w:t>
      </w:r>
      <w:proofErr w:type="spellStart"/>
      <w:r>
        <w:t>gleyßner</w:t>
      </w:r>
      <w:proofErr w:type="spellEnd"/>
      <w:r>
        <w:t xml:space="preserve"> sich mit nicht anders </w:t>
      </w:r>
      <w:proofErr w:type="spellStart"/>
      <w:r>
        <w:t>dan</w:t>
      </w:r>
      <w:proofErr w:type="spellEnd"/>
      <w:r>
        <w:t xml:space="preserve"> mit </w:t>
      </w:r>
      <w:proofErr w:type="spellStart"/>
      <w:r>
        <w:t>erdrichen</w:t>
      </w:r>
      <w:proofErr w:type="spellEnd"/>
      <w:r>
        <w:t xml:space="preserve"> lügen rechnen. </w:t>
      </w:r>
    </w:p>
    <w:p w14:paraId="3871EF72" w14:textId="77777777" w:rsidR="00336EE5" w:rsidRDefault="00336EE5" w:rsidP="00336EE5">
      <w:pPr>
        <w:pStyle w:val="StandardWeb"/>
      </w:pPr>
      <w:r>
        <w:t xml:space="preserve">vi. Nu muß die </w:t>
      </w:r>
      <w:proofErr w:type="spellStart"/>
      <w:r>
        <w:t>auffgebloßen</w:t>
      </w:r>
      <w:proofErr w:type="spellEnd"/>
      <w:r>
        <w:t xml:space="preserve"> </w:t>
      </w:r>
      <w:proofErr w:type="spellStart"/>
      <w:r>
        <w:t>kroten</w:t>
      </w:r>
      <w:proofErr w:type="spellEnd"/>
      <w:r>
        <w:t xml:space="preserve"> (der die </w:t>
      </w:r>
      <w:proofErr w:type="spellStart"/>
      <w:r>
        <w:t>augen</w:t>
      </w:r>
      <w:proofErr w:type="spellEnd"/>
      <w:r>
        <w:t xml:space="preserve"> vor </w:t>
      </w:r>
      <w:proofErr w:type="spellStart"/>
      <w:r>
        <w:t>boßheit</w:t>
      </w:r>
      <w:proofErr w:type="spellEnd"/>
      <w:r>
        <w:t xml:space="preserve"> und lugen </w:t>
      </w:r>
      <w:proofErr w:type="spellStart"/>
      <w:r>
        <w:t>fewren</w:t>
      </w:r>
      <w:proofErr w:type="spellEnd"/>
      <w:r>
        <w:t xml:space="preserve"> </w:t>
      </w:r>
      <w:proofErr w:type="spellStart"/>
      <w:r>
        <w:t>schimern</w:t>
      </w:r>
      <w:proofErr w:type="spellEnd"/>
      <w:r>
        <w:t xml:space="preserve"> </w:t>
      </w:r>
      <w:proofErr w:type="spellStart"/>
      <w:r>
        <w:t>unn</w:t>
      </w:r>
      <w:proofErr w:type="spellEnd"/>
      <w:r>
        <w:t xml:space="preserve"> blicken) </w:t>
      </w:r>
      <w:proofErr w:type="spellStart"/>
      <w:r>
        <w:t>dannest</w:t>
      </w:r>
      <w:proofErr w:type="spellEnd"/>
      <w:r>
        <w:t xml:space="preserve"> </w:t>
      </w:r>
      <w:proofErr w:type="spellStart"/>
      <w:r>
        <w:t>horen</w:t>
      </w:r>
      <w:proofErr w:type="spellEnd"/>
      <w:r>
        <w:t xml:space="preserve"> / das sie </w:t>
      </w:r>
      <w:proofErr w:type="spellStart"/>
      <w:r>
        <w:t>nit</w:t>
      </w:r>
      <w:proofErr w:type="spellEnd"/>
      <w:r>
        <w:t xml:space="preserve"> gern </w:t>
      </w:r>
      <w:proofErr w:type="spellStart"/>
      <w:r>
        <w:t>hort</w:t>
      </w:r>
      <w:proofErr w:type="spellEnd"/>
      <w:r>
        <w:t xml:space="preserve"> / und sich in </w:t>
      </w:r>
      <w:proofErr w:type="spellStart"/>
      <w:r>
        <w:t>yhr</w:t>
      </w:r>
      <w:proofErr w:type="spellEnd"/>
      <w:r>
        <w:t xml:space="preserve"> </w:t>
      </w:r>
      <w:proofErr w:type="spellStart"/>
      <w:r>
        <w:t>finger</w:t>
      </w:r>
      <w:proofErr w:type="spellEnd"/>
      <w:r>
        <w:t xml:space="preserve"> </w:t>
      </w:r>
      <w:proofErr w:type="spellStart"/>
      <w:r>
        <w:t>beyssen</w:t>
      </w:r>
      <w:proofErr w:type="spellEnd"/>
      <w:r>
        <w:t xml:space="preserve"> / das sie gesagt / die von </w:t>
      </w:r>
      <w:proofErr w:type="spellStart"/>
      <w:r>
        <w:t>Wittemberg</w:t>
      </w:r>
      <w:proofErr w:type="spellEnd"/>
      <w:r>
        <w:t xml:space="preserve"> wollen Christo im </w:t>
      </w:r>
      <w:proofErr w:type="spellStart"/>
      <w:r>
        <w:t>hymel</w:t>
      </w:r>
      <w:proofErr w:type="spellEnd"/>
      <w:r>
        <w:t xml:space="preserve"> </w:t>
      </w:r>
      <w:proofErr w:type="spellStart"/>
      <w:r>
        <w:t>angreuffen</w:t>
      </w:r>
      <w:proofErr w:type="spellEnd"/>
      <w:r>
        <w:t xml:space="preserve"> / den selben auch </w:t>
      </w:r>
      <w:proofErr w:type="spellStart"/>
      <w:r>
        <w:t>niderdrucken</w:t>
      </w:r>
      <w:proofErr w:type="spellEnd"/>
      <w:r>
        <w:t xml:space="preserve"> / das sey fern von uns. du </w:t>
      </w:r>
      <w:proofErr w:type="spellStart"/>
      <w:r>
        <w:t>gifftiger</w:t>
      </w:r>
      <w:proofErr w:type="spellEnd"/>
      <w:r>
        <w:t xml:space="preserve"> </w:t>
      </w:r>
      <w:proofErr w:type="spellStart"/>
      <w:r>
        <w:t>drach</w:t>
      </w:r>
      <w:proofErr w:type="spellEnd"/>
      <w:r>
        <w:t xml:space="preserve"> und elender </w:t>
      </w:r>
      <w:proofErr w:type="spellStart"/>
      <w:r>
        <w:t>lindwurm</w:t>
      </w:r>
      <w:proofErr w:type="spellEnd"/>
      <w:r>
        <w:t xml:space="preserve">. wir haben </w:t>
      </w:r>
      <w:proofErr w:type="spellStart"/>
      <w:r>
        <w:t>eynen</w:t>
      </w:r>
      <w:proofErr w:type="spellEnd"/>
      <w:r>
        <w:t xml:space="preserve"> </w:t>
      </w:r>
      <w:proofErr w:type="spellStart"/>
      <w:r>
        <w:t>lawhen</w:t>
      </w:r>
      <w:proofErr w:type="spellEnd"/>
      <w:r>
        <w:t xml:space="preserve"> de </w:t>
      </w:r>
      <w:proofErr w:type="spellStart"/>
      <w:r>
        <w:t>tribu</w:t>
      </w:r>
      <w:proofErr w:type="spellEnd"/>
      <w:r>
        <w:t xml:space="preserve"> Juda / der </w:t>
      </w:r>
      <w:proofErr w:type="spellStart"/>
      <w:r>
        <w:t>kan</w:t>
      </w:r>
      <w:proofErr w:type="spellEnd"/>
      <w:r>
        <w:t xml:space="preserve"> dir dein </w:t>
      </w:r>
      <w:proofErr w:type="spellStart"/>
      <w:r>
        <w:t>lügenhafftig</w:t>
      </w:r>
      <w:proofErr w:type="spellEnd"/>
      <w:r>
        <w:t xml:space="preserve"> maul </w:t>
      </w:r>
      <w:proofErr w:type="spellStart"/>
      <w:r>
        <w:t>wol</w:t>
      </w:r>
      <w:proofErr w:type="spellEnd"/>
      <w:r>
        <w:t xml:space="preserve"> stopfen / dem werden die </w:t>
      </w:r>
      <w:proofErr w:type="spellStart"/>
      <w:r>
        <w:t>leyhen</w:t>
      </w:r>
      <w:proofErr w:type="spellEnd"/>
      <w:r>
        <w:t xml:space="preserve"> / </w:t>
      </w:r>
      <w:proofErr w:type="spellStart"/>
      <w:r>
        <w:t>nit</w:t>
      </w:r>
      <w:proofErr w:type="spellEnd"/>
      <w:r>
        <w:t xml:space="preserve"> uns glauben. </w:t>
      </w:r>
      <w:proofErr w:type="spellStart"/>
      <w:r>
        <w:t>Darumb</w:t>
      </w:r>
      <w:proofErr w:type="spellEnd"/>
      <w:r>
        <w:t xml:space="preserve"> </w:t>
      </w:r>
      <w:proofErr w:type="spellStart"/>
      <w:r>
        <w:t>hoer</w:t>
      </w:r>
      <w:proofErr w:type="spellEnd"/>
      <w:r>
        <w:t xml:space="preserve"> was ich von dem selben gelernet / der mich </w:t>
      </w:r>
      <w:proofErr w:type="spellStart"/>
      <w:r>
        <w:t>velstendigt</w:t>
      </w:r>
      <w:proofErr w:type="spellEnd"/>
      <w:r>
        <w:t xml:space="preserve"> </w:t>
      </w:r>
      <w:proofErr w:type="spellStart"/>
      <w:r>
        <w:t>hatt</w:t>
      </w:r>
      <w:proofErr w:type="spellEnd"/>
      <w:r>
        <w:t xml:space="preserve"> / was ich in </w:t>
      </w:r>
      <w:proofErr w:type="spellStart"/>
      <w:r>
        <w:t>dießem</w:t>
      </w:r>
      <w:proofErr w:type="spellEnd"/>
      <w:r>
        <w:t xml:space="preserve"> </w:t>
      </w:r>
      <w:proofErr w:type="spellStart"/>
      <w:r>
        <w:t>val</w:t>
      </w:r>
      <w:proofErr w:type="spellEnd"/>
      <w:r>
        <w:t xml:space="preserve"> behalten soll. </w:t>
      </w:r>
    </w:p>
    <w:p w14:paraId="05FBB3F2" w14:textId="77777777" w:rsidR="00336EE5" w:rsidRDefault="00336EE5" w:rsidP="00336EE5">
      <w:pPr>
        <w:pStyle w:val="StandardWeb"/>
      </w:pPr>
      <w:r>
        <w:t xml:space="preserve">vii. </w:t>
      </w:r>
      <w:proofErr w:type="spellStart"/>
      <w:r>
        <w:t>Drumb</w:t>
      </w:r>
      <w:proofErr w:type="spellEnd"/>
      <w:r>
        <w:t xml:space="preserve"> thun ich den </w:t>
      </w:r>
      <w:proofErr w:type="spellStart"/>
      <w:r>
        <w:t>zeychen</w:t>
      </w:r>
      <w:proofErr w:type="spellEnd"/>
      <w:r>
        <w:t xml:space="preserve"> (das ist </w:t>
      </w:r>
      <w:proofErr w:type="spellStart"/>
      <w:r>
        <w:t>brot</w:t>
      </w:r>
      <w:proofErr w:type="spellEnd"/>
      <w:r>
        <w:t xml:space="preserve"> </w:t>
      </w:r>
      <w:proofErr w:type="spellStart"/>
      <w:r>
        <w:t>unn</w:t>
      </w:r>
      <w:proofErr w:type="spellEnd"/>
      <w:r>
        <w:t xml:space="preserve"> wein) </w:t>
      </w:r>
      <w:proofErr w:type="spellStart"/>
      <w:r>
        <w:t>eere</w:t>
      </w:r>
      <w:proofErr w:type="spellEnd"/>
      <w:r>
        <w:t xml:space="preserve"> / das ich weiß / das </w:t>
      </w:r>
      <w:proofErr w:type="spellStart"/>
      <w:r>
        <w:t>gebenedeyht</w:t>
      </w:r>
      <w:proofErr w:type="spellEnd"/>
      <w:r>
        <w:t xml:space="preserve"> </w:t>
      </w:r>
      <w:proofErr w:type="spellStart"/>
      <w:r>
        <w:t>brot</w:t>
      </w:r>
      <w:proofErr w:type="spellEnd"/>
      <w:r>
        <w:t xml:space="preserve"> / der </w:t>
      </w:r>
      <w:proofErr w:type="spellStart"/>
      <w:r>
        <w:t>leyb</w:t>
      </w:r>
      <w:proofErr w:type="spellEnd"/>
      <w:r>
        <w:t xml:space="preserve"> / und wein / das </w:t>
      </w:r>
      <w:proofErr w:type="spellStart"/>
      <w:r>
        <w:t>bluth</w:t>
      </w:r>
      <w:proofErr w:type="spellEnd"/>
      <w:r>
        <w:t xml:space="preserve"> Christi ist / wie ich nach der </w:t>
      </w:r>
      <w:proofErr w:type="spellStart"/>
      <w:r>
        <w:t>leng</w:t>
      </w:r>
      <w:proofErr w:type="spellEnd"/>
      <w:r>
        <w:t xml:space="preserve"> / das durch </w:t>
      </w:r>
      <w:proofErr w:type="spellStart"/>
      <w:r>
        <w:t>schrifft</w:t>
      </w:r>
      <w:proofErr w:type="spellEnd"/>
      <w:r>
        <w:t xml:space="preserve"> beweist hab / in dem </w:t>
      </w:r>
      <w:proofErr w:type="spellStart"/>
      <w:r>
        <w:t>buchlin</w:t>
      </w:r>
      <w:proofErr w:type="spellEnd"/>
      <w:r>
        <w:t xml:space="preserve"> / von beyden gestalten. </w:t>
      </w:r>
      <w:proofErr w:type="spellStart"/>
      <w:r>
        <w:t>Sih</w:t>
      </w:r>
      <w:proofErr w:type="spellEnd"/>
      <w:r>
        <w:t xml:space="preserve"> wie ich glaub / das Christus war </w:t>
      </w:r>
      <w:proofErr w:type="spellStart"/>
      <w:r>
        <w:t>gott</w:t>
      </w:r>
      <w:proofErr w:type="spellEnd"/>
      <w:r>
        <w:t xml:space="preserve"> </w:t>
      </w:r>
      <w:proofErr w:type="spellStart"/>
      <w:r>
        <w:t>unn</w:t>
      </w:r>
      <w:proofErr w:type="spellEnd"/>
      <w:r>
        <w:t xml:space="preserve"> </w:t>
      </w:r>
      <w:proofErr w:type="spellStart"/>
      <w:r>
        <w:t>mensch</w:t>
      </w:r>
      <w:proofErr w:type="spellEnd"/>
      <w:r>
        <w:t xml:space="preserve"> ist. </w:t>
      </w:r>
      <w:proofErr w:type="spellStart"/>
      <w:r>
        <w:t>Alßo</w:t>
      </w:r>
      <w:proofErr w:type="spellEnd"/>
      <w:r>
        <w:t xml:space="preserve"> glaub ich / das gesegnet </w:t>
      </w:r>
      <w:proofErr w:type="spellStart"/>
      <w:r>
        <w:t>brot</w:t>
      </w:r>
      <w:proofErr w:type="spellEnd"/>
      <w:r>
        <w:t xml:space="preserve"> der </w:t>
      </w:r>
      <w:proofErr w:type="spellStart"/>
      <w:r>
        <w:t>leyb</w:t>
      </w:r>
      <w:proofErr w:type="spellEnd"/>
      <w:r>
        <w:t xml:space="preserve"> Christi ist / </w:t>
      </w:r>
      <w:proofErr w:type="spellStart"/>
      <w:r>
        <w:t>unn</w:t>
      </w:r>
      <w:proofErr w:type="spellEnd"/>
      <w:r>
        <w:t xml:space="preserve"> das </w:t>
      </w:r>
      <w:proofErr w:type="spellStart"/>
      <w:r>
        <w:t>brot</w:t>
      </w:r>
      <w:proofErr w:type="spellEnd"/>
      <w:r>
        <w:t xml:space="preserve"> bleibt / das er in die </w:t>
      </w:r>
      <w:proofErr w:type="spellStart"/>
      <w:r>
        <w:t>hende</w:t>
      </w:r>
      <w:proofErr w:type="spellEnd"/>
      <w:r>
        <w:t xml:space="preserve"> </w:t>
      </w:r>
      <w:proofErr w:type="spellStart"/>
      <w:r>
        <w:t>genhumen</w:t>
      </w:r>
      <w:proofErr w:type="spellEnd"/>
      <w:r>
        <w:t xml:space="preserve"> </w:t>
      </w:r>
      <w:proofErr w:type="spellStart"/>
      <w:r>
        <w:t>hatt</w:t>
      </w:r>
      <w:proofErr w:type="spellEnd"/>
      <w:r>
        <w:t xml:space="preserve"> / oder das der </w:t>
      </w:r>
      <w:proofErr w:type="spellStart"/>
      <w:r>
        <w:t>becker</w:t>
      </w:r>
      <w:proofErr w:type="spellEnd"/>
      <w:r>
        <w:t xml:space="preserve"> gebacken </w:t>
      </w:r>
      <w:proofErr w:type="spellStart"/>
      <w:r>
        <w:t>hatt</w:t>
      </w:r>
      <w:proofErr w:type="spellEnd"/>
      <w:r>
        <w:t xml:space="preserve">. Derhalben. das die </w:t>
      </w:r>
      <w:proofErr w:type="spellStart"/>
      <w:r>
        <w:t>schrifft</w:t>
      </w:r>
      <w:proofErr w:type="spellEnd"/>
      <w:r>
        <w:t xml:space="preserve"> sagt. das </w:t>
      </w:r>
      <w:proofErr w:type="spellStart"/>
      <w:r>
        <w:t>brot</w:t>
      </w:r>
      <w:proofErr w:type="spellEnd"/>
      <w:r>
        <w:t xml:space="preserve"> ist der </w:t>
      </w:r>
      <w:proofErr w:type="spellStart"/>
      <w:r>
        <w:t>leyb</w:t>
      </w:r>
      <w:proofErr w:type="spellEnd"/>
      <w:r>
        <w:t xml:space="preserve"> Christi. Und ist mir </w:t>
      </w:r>
      <w:proofErr w:type="spellStart"/>
      <w:r>
        <w:t>eynes</w:t>
      </w:r>
      <w:proofErr w:type="spellEnd"/>
      <w:r>
        <w:t xml:space="preserve"> </w:t>
      </w:r>
      <w:proofErr w:type="spellStart"/>
      <w:r>
        <w:t>ßo</w:t>
      </w:r>
      <w:proofErr w:type="spellEnd"/>
      <w:r>
        <w:t xml:space="preserve"> leicht </w:t>
      </w:r>
      <w:proofErr w:type="spellStart"/>
      <w:r>
        <w:t>tzu</w:t>
      </w:r>
      <w:proofErr w:type="spellEnd"/>
      <w:r>
        <w:t xml:space="preserve"> glauben / wie das ander / </w:t>
      </w:r>
      <w:proofErr w:type="spellStart"/>
      <w:r>
        <w:t>dan</w:t>
      </w:r>
      <w:proofErr w:type="spellEnd"/>
      <w:r>
        <w:t xml:space="preserve"> ich </w:t>
      </w:r>
      <w:proofErr w:type="spellStart"/>
      <w:r>
        <w:t>glaubs</w:t>
      </w:r>
      <w:proofErr w:type="spellEnd"/>
      <w:r>
        <w:t xml:space="preserve"> </w:t>
      </w:r>
      <w:proofErr w:type="spellStart"/>
      <w:r>
        <w:t>beyd</w:t>
      </w:r>
      <w:proofErr w:type="spellEnd"/>
      <w:r>
        <w:t xml:space="preserve">. Und weiß </w:t>
      </w:r>
      <w:proofErr w:type="spellStart"/>
      <w:r>
        <w:t>ßo</w:t>
      </w:r>
      <w:proofErr w:type="spellEnd"/>
      <w:r>
        <w:t xml:space="preserve"> die </w:t>
      </w:r>
      <w:proofErr w:type="spellStart"/>
      <w:r>
        <w:t>leyhen</w:t>
      </w:r>
      <w:proofErr w:type="spellEnd"/>
      <w:r>
        <w:t xml:space="preserve"> das Evangelium </w:t>
      </w:r>
      <w:proofErr w:type="spellStart"/>
      <w:r>
        <w:t>lenger</w:t>
      </w:r>
      <w:proofErr w:type="spellEnd"/>
      <w:r>
        <w:t xml:space="preserve"> gelernet / und </w:t>
      </w:r>
      <w:proofErr w:type="spellStart"/>
      <w:r>
        <w:t>diß</w:t>
      </w:r>
      <w:proofErr w:type="spellEnd"/>
      <w:r>
        <w:t xml:space="preserve"> </w:t>
      </w:r>
      <w:proofErr w:type="spellStart"/>
      <w:r>
        <w:t>thema</w:t>
      </w:r>
      <w:proofErr w:type="spellEnd"/>
      <w:r>
        <w:t xml:space="preserve">. </w:t>
      </w:r>
      <w:proofErr w:type="spellStart"/>
      <w:r>
        <w:t>brot</w:t>
      </w:r>
      <w:proofErr w:type="spellEnd"/>
      <w:r>
        <w:t xml:space="preserve"> ist der </w:t>
      </w:r>
      <w:proofErr w:type="spellStart"/>
      <w:r>
        <w:t>leyb</w:t>
      </w:r>
      <w:proofErr w:type="spellEnd"/>
      <w:r>
        <w:t xml:space="preserve"> Christi </w:t>
      </w:r>
      <w:proofErr w:type="spellStart"/>
      <w:r>
        <w:t>yn</w:t>
      </w:r>
      <w:proofErr w:type="spellEnd"/>
      <w:r>
        <w:t xml:space="preserve"> solcher </w:t>
      </w:r>
      <w:proofErr w:type="spellStart"/>
      <w:r>
        <w:t>langweriger</w:t>
      </w:r>
      <w:proofErr w:type="spellEnd"/>
      <w:r>
        <w:t xml:space="preserve"> </w:t>
      </w:r>
      <w:proofErr w:type="spellStart"/>
      <w:r>
        <w:t>ubung</w:t>
      </w:r>
      <w:proofErr w:type="spellEnd"/>
      <w:r>
        <w:t xml:space="preserve"> gehabt </w:t>
      </w:r>
      <w:proofErr w:type="spellStart"/>
      <w:r>
        <w:t>hetten</w:t>
      </w:r>
      <w:proofErr w:type="spellEnd"/>
      <w:r>
        <w:t xml:space="preserve">. als sie das </w:t>
      </w:r>
      <w:proofErr w:type="spellStart"/>
      <w:r>
        <w:t>thema</w:t>
      </w:r>
      <w:proofErr w:type="spellEnd"/>
      <w:r>
        <w:t xml:space="preserve">. Der </w:t>
      </w:r>
      <w:proofErr w:type="spellStart"/>
      <w:r>
        <w:t>mensch</w:t>
      </w:r>
      <w:proofErr w:type="spellEnd"/>
      <w:r>
        <w:t xml:space="preserve"> ist </w:t>
      </w:r>
      <w:proofErr w:type="spellStart"/>
      <w:r>
        <w:t>gott</w:t>
      </w:r>
      <w:proofErr w:type="spellEnd"/>
      <w:r>
        <w:t xml:space="preserve"> worden </w:t>
      </w:r>
      <w:proofErr w:type="spellStart"/>
      <w:r>
        <w:t>geubt</w:t>
      </w:r>
      <w:proofErr w:type="spellEnd"/>
      <w:r>
        <w:t xml:space="preserve"> haben. das </w:t>
      </w:r>
      <w:proofErr w:type="spellStart"/>
      <w:r>
        <w:t>yn</w:t>
      </w:r>
      <w:proofErr w:type="spellEnd"/>
      <w:r>
        <w:t xml:space="preserve"> </w:t>
      </w:r>
      <w:proofErr w:type="spellStart"/>
      <w:r>
        <w:t>eynes</w:t>
      </w:r>
      <w:proofErr w:type="spellEnd"/>
      <w:r>
        <w:t xml:space="preserve"> </w:t>
      </w:r>
      <w:proofErr w:type="spellStart"/>
      <w:r>
        <w:t>ßo</w:t>
      </w:r>
      <w:proofErr w:type="spellEnd"/>
      <w:r>
        <w:t xml:space="preserve"> leicht und </w:t>
      </w:r>
      <w:proofErr w:type="spellStart"/>
      <w:r>
        <w:t>wol</w:t>
      </w:r>
      <w:proofErr w:type="spellEnd"/>
      <w:r>
        <w:t xml:space="preserve"> </w:t>
      </w:r>
      <w:proofErr w:type="spellStart"/>
      <w:r>
        <w:t>zuglauben</w:t>
      </w:r>
      <w:proofErr w:type="spellEnd"/>
      <w:r>
        <w:t xml:space="preserve"> wer / als das ander. </w:t>
      </w:r>
    </w:p>
    <w:p w14:paraId="243301FD" w14:textId="77777777" w:rsidR="00336EE5" w:rsidRDefault="00336EE5" w:rsidP="00336EE5">
      <w:pPr>
        <w:pStyle w:val="StandardWeb"/>
      </w:pPr>
      <w:r>
        <w:t xml:space="preserve">viii. Ich acht das ein geborner blinder </w:t>
      </w:r>
      <w:proofErr w:type="spellStart"/>
      <w:r>
        <w:t>disse</w:t>
      </w:r>
      <w:proofErr w:type="spellEnd"/>
      <w:r>
        <w:t xml:space="preserve"> </w:t>
      </w:r>
      <w:proofErr w:type="spellStart"/>
      <w:r>
        <w:t>red</w:t>
      </w:r>
      <w:proofErr w:type="spellEnd"/>
      <w:r>
        <w:t xml:space="preserve"> gewißlich </w:t>
      </w:r>
      <w:proofErr w:type="spellStart"/>
      <w:r>
        <w:t>seltzaz</w:t>
      </w:r>
      <w:proofErr w:type="spellEnd"/>
      <w:r>
        <w:t xml:space="preserve"> achten </w:t>
      </w:r>
      <w:proofErr w:type="spellStart"/>
      <w:r>
        <w:t>wirt</w:t>
      </w:r>
      <w:proofErr w:type="spellEnd"/>
      <w:r>
        <w:t xml:space="preserve"> / die wand oder der </w:t>
      </w:r>
      <w:proofErr w:type="spellStart"/>
      <w:r>
        <w:t>mensch</w:t>
      </w:r>
      <w:proofErr w:type="spellEnd"/>
      <w:r>
        <w:t xml:space="preserve"> ist </w:t>
      </w:r>
      <w:proofErr w:type="spellStart"/>
      <w:r>
        <w:t>weiiß</w:t>
      </w:r>
      <w:proofErr w:type="spellEnd"/>
      <w:r>
        <w:t xml:space="preserve">. </w:t>
      </w:r>
      <w:proofErr w:type="spellStart"/>
      <w:r>
        <w:t>dan</w:t>
      </w:r>
      <w:proofErr w:type="spellEnd"/>
      <w:r>
        <w:t xml:space="preserve"> er </w:t>
      </w:r>
      <w:proofErr w:type="spellStart"/>
      <w:r>
        <w:t>hatt</w:t>
      </w:r>
      <w:proofErr w:type="spellEnd"/>
      <w:r>
        <w:t xml:space="preserve"> der </w:t>
      </w:r>
      <w:proofErr w:type="spellStart"/>
      <w:r>
        <w:t>keynis</w:t>
      </w:r>
      <w:proofErr w:type="spellEnd"/>
      <w:r>
        <w:t xml:space="preserve"> gesehen / </w:t>
      </w:r>
      <w:proofErr w:type="spellStart"/>
      <w:r>
        <w:t>alßo</w:t>
      </w:r>
      <w:proofErr w:type="spellEnd"/>
      <w:r>
        <w:t xml:space="preserve"> ists der </w:t>
      </w:r>
      <w:proofErr w:type="spellStart"/>
      <w:r>
        <w:t>natur</w:t>
      </w:r>
      <w:proofErr w:type="spellEnd"/>
      <w:r>
        <w:t xml:space="preserve"> auch unglaublich / das ein </w:t>
      </w:r>
      <w:proofErr w:type="spellStart"/>
      <w:r>
        <w:t>mensch</w:t>
      </w:r>
      <w:proofErr w:type="spellEnd"/>
      <w:r>
        <w:t xml:space="preserve"> </w:t>
      </w:r>
      <w:proofErr w:type="spellStart"/>
      <w:r>
        <w:t>gott</w:t>
      </w:r>
      <w:proofErr w:type="spellEnd"/>
      <w:r>
        <w:t xml:space="preserve"> sein soll / </w:t>
      </w:r>
      <w:proofErr w:type="spellStart"/>
      <w:r>
        <w:t>unn</w:t>
      </w:r>
      <w:proofErr w:type="spellEnd"/>
      <w:r>
        <w:t xml:space="preserve"> das </w:t>
      </w:r>
      <w:proofErr w:type="spellStart"/>
      <w:r>
        <w:t>naturlich</w:t>
      </w:r>
      <w:proofErr w:type="spellEnd"/>
      <w:r>
        <w:t xml:space="preserve"> </w:t>
      </w:r>
      <w:proofErr w:type="spellStart"/>
      <w:r>
        <w:t>brot</w:t>
      </w:r>
      <w:proofErr w:type="spellEnd"/>
      <w:r>
        <w:t xml:space="preserve"> der </w:t>
      </w:r>
      <w:proofErr w:type="spellStart"/>
      <w:r>
        <w:t>leyb</w:t>
      </w:r>
      <w:proofErr w:type="spellEnd"/>
      <w:r>
        <w:t xml:space="preserve"> Christi soll sein. Aber dem glauben </w:t>
      </w:r>
      <w:proofErr w:type="spellStart"/>
      <w:r>
        <w:t>seind</w:t>
      </w:r>
      <w:proofErr w:type="spellEnd"/>
      <w:r>
        <w:t xml:space="preserve"> sie beyde leicht und glaublich. Gleich wie ich weiß / das das </w:t>
      </w:r>
      <w:proofErr w:type="spellStart"/>
      <w:r>
        <w:t>brot</w:t>
      </w:r>
      <w:proofErr w:type="spellEnd"/>
      <w:r>
        <w:t xml:space="preserve"> weiß </w:t>
      </w:r>
      <w:proofErr w:type="spellStart"/>
      <w:r>
        <w:t>unn</w:t>
      </w:r>
      <w:proofErr w:type="spellEnd"/>
      <w:r>
        <w:t xml:space="preserve"> </w:t>
      </w:r>
      <w:proofErr w:type="spellStart"/>
      <w:r>
        <w:t>rundt</w:t>
      </w:r>
      <w:proofErr w:type="spellEnd"/>
      <w:r>
        <w:t xml:space="preserve"> ist / </w:t>
      </w:r>
      <w:proofErr w:type="spellStart"/>
      <w:r>
        <w:t>drumb</w:t>
      </w:r>
      <w:proofErr w:type="spellEnd"/>
      <w:r>
        <w:t xml:space="preserve"> das </w:t>
      </w:r>
      <w:proofErr w:type="spellStart"/>
      <w:r>
        <w:t>ichs</w:t>
      </w:r>
      <w:proofErr w:type="spellEnd"/>
      <w:r>
        <w:t xml:space="preserve"> </w:t>
      </w:r>
      <w:proofErr w:type="spellStart"/>
      <w:r>
        <w:t>seh</w:t>
      </w:r>
      <w:proofErr w:type="spellEnd"/>
      <w:r>
        <w:t xml:space="preserve"> / </w:t>
      </w:r>
      <w:proofErr w:type="spellStart"/>
      <w:r>
        <w:t>ßo</w:t>
      </w:r>
      <w:proofErr w:type="spellEnd"/>
      <w:r>
        <w:t xml:space="preserve"> weiß ich auch / das </w:t>
      </w:r>
      <w:proofErr w:type="spellStart"/>
      <w:r>
        <w:t>brot</w:t>
      </w:r>
      <w:proofErr w:type="spellEnd"/>
      <w:r>
        <w:t xml:space="preserve"> der </w:t>
      </w:r>
      <w:proofErr w:type="spellStart"/>
      <w:r>
        <w:t>leyb</w:t>
      </w:r>
      <w:proofErr w:type="spellEnd"/>
      <w:r>
        <w:t xml:space="preserve"> Christi ist. </w:t>
      </w:r>
      <w:proofErr w:type="spellStart"/>
      <w:r>
        <w:t>drumb</w:t>
      </w:r>
      <w:proofErr w:type="spellEnd"/>
      <w:r>
        <w:t xml:space="preserve"> das </w:t>
      </w:r>
      <w:proofErr w:type="spellStart"/>
      <w:r>
        <w:t>ichs</w:t>
      </w:r>
      <w:proofErr w:type="spellEnd"/>
      <w:r>
        <w:t xml:space="preserve"> im Evangelio </w:t>
      </w:r>
      <w:proofErr w:type="spellStart"/>
      <w:r>
        <w:t>seh</w:t>
      </w:r>
      <w:proofErr w:type="spellEnd"/>
      <w:r>
        <w:t xml:space="preserve"> geschrieben. ich hab auch </w:t>
      </w:r>
      <w:proofErr w:type="spellStart"/>
      <w:r>
        <w:t>keynen</w:t>
      </w:r>
      <w:proofErr w:type="spellEnd"/>
      <w:r>
        <w:t xml:space="preserve"> </w:t>
      </w:r>
      <w:proofErr w:type="spellStart"/>
      <w:r>
        <w:t>tzweyfel</w:t>
      </w:r>
      <w:proofErr w:type="spellEnd"/>
      <w:r>
        <w:t xml:space="preserve">. an dem </w:t>
      </w:r>
      <w:proofErr w:type="spellStart"/>
      <w:r>
        <w:t>wort</w:t>
      </w:r>
      <w:proofErr w:type="spellEnd"/>
      <w:r>
        <w:t xml:space="preserve"> Christi / und glaub </w:t>
      </w:r>
      <w:proofErr w:type="spellStart"/>
      <w:r>
        <w:t>yhm</w:t>
      </w:r>
      <w:proofErr w:type="spellEnd"/>
      <w:r>
        <w:t xml:space="preserve"> / ob mirs und meinem </w:t>
      </w:r>
      <w:proofErr w:type="spellStart"/>
      <w:r>
        <w:t>adam</w:t>
      </w:r>
      <w:proofErr w:type="spellEnd"/>
      <w:r>
        <w:t xml:space="preserve"> </w:t>
      </w:r>
      <w:proofErr w:type="spellStart"/>
      <w:r>
        <w:t>tzusawet</w:t>
      </w:r>
      <w:proofErr w:type="spellEnd"/>
      <w:r>
        <w:t xml:space="preserve"> und wichtig ist. </w:t>
      </w:r>
    </w:p>
    <w:p w14:paraId="53E00DCB" w14:textId="77777777" w:rsidR="00336EE5" w:rsidRDefault="00336EE5" w:rsidP="00336EE5">
      <w:pPr>
        <w:pStyle w:val="StandardWeb"/>
      </w:pPr>
      <w:r>
        <w:t xml:space="preserve">ix. Die weil ich </w:t>
      </w:r>
      <w:proofErr w:type="spellStart"/>
      <w:r>
        <w:t>dan</w:t>
      </w:r>
      <w:proofErr w:type="spellEnd"/>
      <w:r>
        <w:t xml:space="preserve"> / </w:t>
      </w:r>
      <w:proofErr w:type="spellStart"/>
      <w:r>
        <w:t>sonder</w:t>
      </w:r>
      <w:proofErr w:type="spellEnd"/>
      <w:r>
        <w:t xml:space="preserve"> </w:t>
      </w:r>
      <w:proofErr w:type="spellStart"/>
      <w:r>
        <w:t>wanckel</w:t>
      </w:r>
      <w:proofErr w:type="spellEnd"/>
      <w:r>
        <w:t xml:space="preserve"> / </w:t>
      </w:r>
      <w:proofErr w:type="spellStart"/>
      <w:r>
        <w:t>eygentlich</w:t>
      </w:r>
      <w:proofErr w:type="spellEnd"/>
      <w:r>
        <w:t xml:space="preserve"> weiß / das </w:t>
      </w:r>
      <w:proofErr w:type="spellStart"/>
      <w:r>
        <w:t>gebenedeyht</w:t>
      </w:r>
      <w:proofErr w:type="spellEnd"/>
      <w:r>
        <w:t xml:space="preserve"> </w:t>
      </w:r>
      <w:proofErr w:type="spellStart"/>
      <w:r>
        <w:t>brot</w:t>
      </w:r>
      <w:proofErr w:type="spellEnd"/>
      <w:r>
        <w:t xml:space="preserve"> / der </w:t>
      </w:r>
      <w:proofErr w:type="spellStart"/>
      <w:r>
        <w:t>leyb</w:t>
      </w:r>
      <w:proofErr w:type="spellEnd"/>
      <w:r>
        <w:t xml:space="preserve"> Christi ist / </w:t>
      </w:r>
      <w:proofErr w:type="spellStart"/>
      <w:r>
        <w:t>unn</w:t>
      </w:r>
      <w:proofErr w:type="spellEnd"/>
      <w:r>
        <w:t xml:space="preserve"> </w:t>
      </w:r>
      <w:proofErr w:type="spellStart"/>
      <w:r>
        <w:t>alßo</w:t>
      </w:r>
      <w:proofErr w:type="spellEnd"/>
      <w:r>
        <w:t xml:space="preserve"> Christi / </w:t>
      </w:r>
      <w:proofErr w:type="spellStart"/>
      <w:r>
        <w:t>unn</w:t>
      </w:r>
      <w:proofErr w:type="spellEnd"/>
      <w:r>
        <w:t xml:space="preserve"> der gesegnet wein / das </w:t>
      </w:r>
      <w:proofErr w:type="spellStart"/>
      <w:r>
        <w:t>blut</w:t>
      </w:r>
      <w:proofErr w:type="spellEnd"/>
      <w:r>
        <w:t xml:space="preserve"> Christi ist. Hab ich gar </w:t>
      </w:r>
      <w:proofErr w:type="spellStart"/>
      <w:r>
        <w:t>keynen</w:t>
      </w:r>
      <w:proofErr w:type="spellEnd"/>
      <w:r>
        <w:t xml:space="preserve"> </w:t>
      </w:r>
      <w:proofErr w:type="spellStart"/>
      <w:r>
        <w:t>tzweyfell</w:t>
      </w:r>
      <w:proofErr w:type="spellEnd"/>
      <w:r>
        <w:t xml:space="preserve"> / das ich dem </w:t>
      </w:r>
      <w:proofErr w:type="spellStart"/>
      <w:r>
        <w:t>leyb</w:t>
      </w:r>
      <w:proofErr w:type="spellEnd"/>
      <w:r>
        <w:t xml:space="preserve"> </w:t>
      </w:r>
      <w:proofErr w:type="spellStart"/>
      <w:r>
        <w:t>unn</w:t>
      </w:r>
      <w:proofErr w:type="spellEnd"/>
      <w:r>
        <w:t xml:space="preserve"> </w:t>
      </w:r>
      <w:proofErr w:type="spellStart"/>
      <w:r>
        <w:t>bluth</w:t>
      </w:r>
      <w:proofErr w:type="spellEnd"/>
      <w:r>
        <w:t xml:space="preserve"> Christi </w:t>
      </w:r>
      <w:proofErr w:type="spellStart"/>
      <w:r>
        <w:t>eere</w:t>
      </w:r>
      <w:proofErr w:type="spellEnd"/>
      <w:r>
        <w:t xml:space="preserve"> thun soll / </w:t>
      </w:r>
      <w:proofErr w:type="spellStart"/>
      <w:r>
        <w:t>unn</w:t>
      </w:r>
      <w:proofErr w:type="spellEnd"/>
      <w:r>
        <w:t xml:space="preserve"> </w:t>
      </w:r>
      <w:proofErr w:type="spellStart"/>
      <w:r>
        <w:t>magk</w:t>
      </w:r>
      <w:proofErr w:type="spellEnd"/>
      <w:r>
        <w:t xml:space="preserve"> </w:t>
      </w:r>
      <w:proofErr w:type="spellStart"/>
      <w:r>
        <w:t>tzu</w:t>
      </w:r>
      <w:proofErr w:type="spellEnd"/>
      <w:r>
        <w:t xml:space="preserve"> </w:t>
      </w:r>
      <w:proofErr w:type="spellStart"/>
      <w:r>
        <w:t>yhm</w:t>
      </w:r>
      <w:proofErr w:type="spellEnd"/>
      <w:r>
        <w:t xml:space="preserve"> sagen / wie Thomas sagt. Mein </w:t>
      </w:r>
      <w:proofErr w:type="spellStart"/>
      <w:r>
        <w:t>herr</w:t>
      </w:r>
      <w:proofErr w:type="spellEnd"/>
      <w:r>
        <w:t xml:space="preserve"> / mein </w:t>
      </w:r>
      <w:proofErr w:type="spellStart"/>
      <w:r>
        <w:t>gott</w:t>
      </w:r>
      <w:proofErr w:type="spellEnd"/>
      <w:r>
        <w:t xml:space="preserve">. Und wie Centurio. Ich </w:t>
      </w:r>
      <w:proofErr w:type="spellStart"/>
      <w:r>
        <w:t>byn</w:t>
      </w:r>
      <w:proofErr w:type="spellEnd"/>
      <w:r>
        <w:t xml:space="preserve"> </w:t>
      </w:r>
      <w:proofErr w:type="spellStart"/>
      <w:r>
        <w:t>nit</w:t>
      </w:r>
      <w:proofErr w:type="spellEnd"/>
      <w:r>
        <w:t xml:space="preserve"> </w:t>
      </w:r>
      <w:proofErr w:type="spellStart"/>
      <w:r>
        <w:t>wirdig</w:t>
      </w:r>
      <w:proofErr w:type="spellEnd"/>
      <w:r>
        <w:t xml:space="preserve"> / </w:t>
      </w:r>
      <w:proofErr w:type="spellStart"/>
      <w:r>
        <w:t>dastu</w:t>
      </w:r>
      <w:proofErr w:type="spellEnd"/>
      <w:r>
        <w:t xml:space="preserve"> unter </w:t>
      </w:r>
      <w:proofErr w:type="spellStart"/>
      <w:r>
        <w:t>meyn</w:t>
      </w:r>
      <w:proofErr w:type="spellEnd"/>
      <w:r>
        <w:t xml:space="preserve"> </w:t>
      </w:r>
      <w:proofErr w:type="spellStart"/>
      <w:r>
        <w:t>dach</w:t>
      </w:r>
      <w:proofErr w:type="spellEnd"/>
      <w:r>
        <w:t xml:space="preserve"> gehst / </w:t>
      </w:r>
      <w:proofErr w:type="spellStart"/>
      <w:r>
        <w:t>sonder</w:t>
      </w:r>
      <w:proofErr w:type="spellEnd"/>
      <w:r>
        <w:t xml:space="preserve"> sprich ein </w:t>
      </w:r>
      <w:proofErr w:type="spellStart"/>
      <w:r>
        <w:t>wort</w:t>
      </w:r>
      <w:proofErr w:type="spellEnd"/>
      <w:r>
        <w:t xml:space="preserve"> / </w:t>
      </w:r>
      <w:proofErr w:type="spellStart"/>
      <w:r>
        <w:t>ßo</w:t>
      </w:r>
      <w:proofErr w:type="spellEnd"/>
      <w:r>
        <w:t xml:space="preserve"> </w:t>
      </w:r>
      <w:proofErr w:type="spellStart"/>
      <w:r>
        <w:t>wirt</w:t>
      </w:r>
      <w:proofErr w:type="spellEnd"/>
      <w:r>
        <w:t xml:space="preserve"> </w:t>
      </w:r>
      <w:proofErr w:type="spellStart"/>
      <w:r>
        <w:t>meyn</w:t>
      </w:r>
      <w:proofErr w:type="spellEnd"/>
      <w:r>
        <w:t xml:space="preserve"> </w:t>
      </w:r>
      <w:proofErr w:type="spellStart"/>
      <w:r>
        <w:t>seel</w:t>
      </w:r>
      <w:proofErr w:type="spellEnd"/>
      <w:r>
        <w:t xml:space="preserve"> selig. </w:t>
      </w:r>
      <w:proofErr w:type="spellStart"/>
      <w:r>
        <w:t>Aer</w:t>
      </w:r>
      <w:proofErr w:type="spellEnd"/>
      <w:r>
        <w:t xml:space="preserve"> mag es mit </w:t>
      </w:r>
      <w:proofErr w:type="spellStart"/>
      <w:r>
        <w:t>frolickeit</w:t>
      </w:r>
      <w:proofErr w:type="spellEnd"/>
      <w:r>
        <w:t xml:space="preserve"> empfahen wie </w:t>
      </w:r>
      <w:proofErr w:type="spellStart"/>
      <w:r>
        <w:t>Zacheus</w:t>
      </w:r>
      <w:proofErr w:type="spellEnd"/>
      <w:r>
        <w:t xml:space="preserve"> / das </w:t>
      </w:r>
      <w:proofErr w:type="spellStart"/>
      <w:r>
        <w:t>loblicher</w:t>
      </w:r>
      <w:proofErr w:type="spellEnd"/>
      <w:r>
        <w:t xml:space="preserve"> / </w:t>
      </w:r>
      <w:proofErr w:type="spellStart"/>
      <w:r>
        <w:t>trostlicher</w:t>
      </w:r>
      <w:proofErr w:type="spellEnd"/>
      <w:r>
        <w:t xml:space="preserve"> </w:t>
      </w:r>
      <w:proofErr w:type="spellStart"/>
      <w:r>
        <w:t>unn</w:t>
      </w:r>
      <w:proofErr w:type="spellEnd"/>
      <w:r>
        <w:t xml:space="preserve"> Christo </w:t>
      </w:r>
      <w:proofErr w:type="spellStart"/>
      <w:r>
        <w:t>einlicher</w:t>
      </w:r>
      <w:proofErr w:type="spellEnd"/>
      <w:r>
        <w:t xml:space="preserve">. </w:t>
      </w:r>
    </w:p>
    <w:p w14:paraId="557DF824" w14:textId="77777777" w:rsidR="00336EE5" w:rsidRDefault="00336EE5" w:rsidP="00336EE5">
      <w:pPr>
        <w:pStyle w:val="StandardWeb"/>
      </w:pPr>
      <w:r>
        <w:t xml:space="preserve">x. </w:t>
      </w:r>
      <w:proofErr w:type="spellStart"/>
      <w:r>
        <w:t>Alßo</w:t>
      </w:r>
      <w:proofErr w:type="spellEnd"/>
      <w:r>
        <w:t xml:space="preserve"> mag ich das </w:t>
      </w:r>
      <w:proofErr w:type="spellStart"/>
      <w:r>
        <w:t>brot</w:t>
      </w:r>
      <w:proofErr w:type="spellEnd"/>
      <w:r>
        <w:t xml:space="preserve"> / das Christus ist / anbeten / von </w:t>
      </w:r>
      <w:proofErr w:type="spellStart"/>
      <w:r>
        <w:t>yhm</w:t>
      </w:r>
      <w:proofErr w:type="spellEnd"/>
      <w:r>
        <w:t xml:space="preserve"> </w:t>
      </w:r>
      <w:proofErr w:type="spellStart"/>
      <w:r>
        <w:t>hilff</w:t>
      </w:r>
      <w:proofErr w:type="spellEnd"/>
      <w:r>
        <w:t xml:space="preserve"> </w:t>
      </w:r>
      <w:proofErr w:type="spellStart"/>
      <w:r>
        <w:t>biten</w:t>
      </w:r>
      <w:proofErr w:type="spellEnd"/>
      <w:r>
        <w:t xml:space="preserve"> / wie </w:t>
      </w:r>
      <w:proofErr w:type="spellStart"/>
      <w:r>
        <w:t>wol</w:t>
      </w:r>
      <w:proofErr w:type="spellEnd"/>
      <w:r>
        <w:t xml:space="preserve"> es doch zu essen eingesetzt / und als ein </w:t>
      </w:r>
      <w:proofErr w:type="spellStart"/>
      <w:r>
        <w:t>tzeychen</w:t>
      </w:r>
      <w:proofErr w:type="spellEnd"/>
      <w:r>
        <w:t xml:space="preserve"> gegeben / </w:t>
      </w:r>
      <w:proofErr w:type="spellStart"/>
      <w:r>
        <w:t>drumb</w:t>
      </w:r>
      <w:proofErr w:type="spellEnd"/>
      <w:r>
        <w:t xml:space="preserve"> das ich Christum </w:t>
      </w:r>
      <w:proofErr w:type="spellStart"/>
      <w:r>
        <w:t>anbett</w:t>
      </w:r>
      <w:proofErr w:type="spellEnd"/>
      <w:r>
        <w:t xml:space="preserve"> / mit welchem das </w:t>
      </w:r>
      <w:proofErr w:type="spellStart"/>
      <w:r>
        <w:t>broth</w:t>
      </w:r>
      <w:proofErr w:type="spellEnd"/>
      <w:r>
        <w:t xml:space="preserve"> ein </w:t>
      </w:r>
      <w:proofErr w:type="spellStart"/>
      <w:r>
        <w:t>dingk</w:t>
      </w:r>
      <w:proofErr w:type="spellEnd"/>
      <w:r>
        <w:t xml:space="preserve"> / wie </w:t>
      </w:r>
      <w:proofErr w:type="spellStart"/>
      <w:r>
        <w:t>gott</w:t>
      </w:r>
      <w:proofErr w:type="spellEnd"/>
      <w:r>
        <w:t xml:space="preserve"> und </w:t>
      </w:r>
      <w:proofErr w:type="spellStart"/>
      <w:r>
        <w:t>mensch</w:t>
      </w:r>
      <w:proofErr w:type="spellEnd"/>
      <w:r>
        <w:t xml:space="preserve"> ein </w:t>
      </w:r>
      <w:proofErr w:type="spellStart"/>
      <w:r>
        <w:t>person</w:t>
      </w:r>
      <w:proofErr w:type="spellEnd"/>
      <w:r>
        <w:t xml:space="preserve"> ist. </w:t>
      </w:r>
    </w:p>
    <w:p w14:paraId="5CA55D49" w14:textId="77777777" w:rsidR="00336EE5" w:rsidRDefault="00336EE5" w:rsidP="00336EE5">
      <w:pPr>
        <w:pStyle w:val="StandardWeb"/>
      </w:pPr>
      <w:r>
        <w:t xml:space="preserve">xi. Nicht das mir von dem </w:t>
      </w:r>
      <w:proofErr w:type="spellStart"/>
      <w:r>
        <w:t>brot</w:t>
      </w:r>
      <w:proofErr w:type="spellEnd"/>
      <w:r>
        <w:t xml:space="preserve"> </w:t>
      </w:r>
      <w:proofErr w:type="spellStart"/>
      <w:r>
        <w:t>ursprincklich</w:t>
      </w:r>
      <w:proofErr w:type="spellEnd"/>
      <w:r>
        <w:t xml:space="preserve"> </w:t>
      </w:r>
      <w:proofErr w:type="spellStart"/>
      <w:r>
        <w:t>gnad</w:t>
      </w:r>
      <w:proofErr w:type="spellEnd"/>
      <w:r>
        <w:t xml:space="preserve"> </w:t>
      </w:r>
      <w:proofErr w:type="spellStart"/>
      <w:r>
        <w:t>unn</w:t>
      </w:r>
      <w:proofErr w:type="spellEnd"/>
      <w:r>
        <w:t xml:space="preserve"> </w:t>
      </w:r>
      <w:proofErr w:type="spellStart"/>
      <w:r>
        <w:t>hilff</w:t>
      </w:r>
      <w:proofErr w:type="spellEnd"/>
      <w:r>
        <w:t xml:space="preserve"> gegeben </w:t>
      </w:r>
      <w:proofErr w:type="spellStart"/>
      <w:r>
        <w:t>werd</w:t>
      </w:r>
      <w:proofErr w:type="spellEnd"/>
      <w:r>
        <w:t xml:space="preserve">. Oder das ich dem </w:t>
      </w:r>
      <w:proofErr w:type="spellStart"/>
      <w:r>
        <w:t>natuerlichen</w:t>
      </w:r>
      <w:proofErr w:type="spellEnd"/>
      <w:r>
        <w:t xml:space="preserve"> </w:t>
      </w:r>
      <w:proofErr w:type="spellStart"/>
      <w:r>
        <w:t>brot</w:t>
      </w:r>
      <w:proofErr w:type="spellEnd"/>
      <w:r>
        <w:t xml:space="preserve"> bey dem </w:t>
      </w:r>
      <w:proofErr w:type="spellStart"/>
      <w:r>
        <w:t>becker</w:t>
      </w:r>
      <w:proofErr w:type="spellEnd"/>
      <w:r>
        <w:t xml:space="preserve"> / aber </w:t>
      </w:r>
      <w:proofErr w:type="spellStart"/>
      <w:r>
        <w:t>alhie</w:t>
      </w:r>
      <w:proofErr w:type="spellEnd"/>
      <w:r>
        <w:t xml:space="preserve"> </w:t>
      </w:r>
      <w:proofErr w:type="spellStart"/>
      <w:r>
        <w:t>wan</w:t>
      </w:r>
      <w:proofErr w:type="spellEnd"/>
      <w:r>
        <w:t xml:space="preserve"> es der </w:t>
      </w:r>
      <w:proofErr w:type="spellStart"/>
      <w:r>
        <w:t>leyb</w:t>
      </w:r>
      <w:proofErr w:type="spellEnd"/>
      <w:r>
        <w:t xml:space="preserve"> Christi ist </w:t>
      </w:r>
      <w:proofErr w:type="spellStart"/>
      <w:r>
        <w:t>furnemlich</w:t>
      </w:r>
      <w:proofErr w:type="spellEnd"/>
      <w:r>
        <w:t xml:space="preserve"> solche macht geben </w:t>
      </w:r>
      <w:proofErr w:type="spellStart"/>
      <w:r>
        <w:t>wil</w:t>
      </w:r>
      <w:proofErr w:type="spellEnd"/>
      <w:r>
        <w:t xml:space="preserve"> / oder das ich endlich </w:t>
      </w:r>
      <w:proofErr w:type="spellStart"/>
      <w:r>
        <w:t>yn</w:t>
      </w:r>
      <w:proofErr w:type="spellEnd"/>
      <w:r>
        <w:t xml:space="preserve"> dem </w:t>
      </w:r>
      <w:proofErr w:type="spellStart"/>
      <w:r>
        <w:t>brot</w:t>
      </w:r>
      <w:proofErr w:type="spellEnd"/>
      <w:r>
        <w:t xml:space="preserve"> mit lieb glauben / </w:t>
      </w:r>
      <w:proofErr w:type="spellStart"/>
      <w:r>
        <w:t>hoffnung</w:t>
      </w:r>
      <w:proofErr w:type="spellEnd"/>
      <w:r>
        <w:t xml:space="preserve"> / anbeten / </w:t>
      </w:r>
      <w:proofErr w:type="spellStart"/>
      <w:r>
        <w:t>eergebung</w:t>
      </w:r>
      <w:proofErr w:type="spellEnd"/>
      <w:r>
        <w:t xml:space="preserve"> </w:t>
      </w:r>
      <w:proofErr w:type="spellStart"/>
      <w:r>
        <w:t>fussen</w:t>
      </w:r>
      <w:proofErr w:type="spellEnd"/>
      <w:r>
        <w:t xml:space="preserve"> </w:t>
      </w:r>
      <w:proofErr w:type="spellStart"/>
      <w:r>
        <w:t>unn</w:t>
      </w:r>
      <w:proofErr w:type="spellEnd"/>
      <w:r>
        <w:t xml:space="preserve"> </w:t>
      </w:r>
      <w:proofErr w:type="spellStart"/>
      <w:r>
        <w:t>stilstehn</w:t>
      </w:r>
      <w:proofErr w:type="spellEnd"/>
      <w:r>
        <w:t xml:space="preserve"> </w:t>
      </w:r>
      <w:proofErr w:type="spellStart"/>
      <w:r>
        <w:t>wol</w:t>
      </w:r>
      <w:proofErr w:type="spellEnd"/>
      <w:r>
        <w:t xml:space="preserve">. Dan also </w:t>
      </w:r>
      <w:proofErr w:type="spellStart"/>
      <w:r>
        <w:t>hett</w:t>
      </w:r>
      <w:proofErr w:type="spellEnd"/>
      <w:r>
        <w:t xml:space="preserve"> ich das </w:t>
      </w:r>
      <w:proofErr w:type="spellStart"/>
      <w:r>
        <w:t>angebett</w:t>
      </w:r>
      <w:proofErr w:type="spellEnd"/>
      <w:r>
        <w:t xml:space="preserve"> / das der </w:t>
      </w:r>
      <w:proofErr w:type="spellStart"/>
      <w:r>
        <w:t>becker</w:t>
      </w:r>
      <w:proofErr w:type="spellEnd"/>
      <w:r>
        <w:t xml:space="preserve"> gemacht / aber die </w:t>
      </w:r>
      <w:proofErr w:type="spellStart"/>
      <w:r>
        <w:t>creatur</w:t>
      </w:r>
      <w:proofErr w:type="spellEnd"/>
      <w:r>
        <w:t xml:space="preserve"> </w:t>
      </w:r>
      <w:proofErr w:type="spellStart"/>
      <w:r>
        <w:t>gewirckt</w:t>
      </w:r>
      <w:proofErr w:type="spellEnd"/>
      <w:r>
        <w:t xml:space="preserve"> </w:t>
      </w:r>
      <w:proofErr w:type="spellStart"/>
      <w:r>
        <w:t>hatt</w:t>
      </w:r>
      <w:proofErr w:type="spellEnd"/>
      <w:r>
        <w:t xml:space="preserve">. </w:t>
      </w:r>
      <w:proofErr w:type="spellStart"/>
      <w:r>
        <w:t>snder</w:t>
      </w:r>
      <w:proofErr w:type="spellEnd"/>
      <w:r>
        <w:t xml:space="preserve"> ich </w:t>
      </w:r>
      <w:proofErr w:type="spellStart"/>
      <w:r>
        <w:t>gtrett</w:t>
      </w:r>
      <w:proofErr w:type="spellEnd"/>
      <w:r>
        <w:t xml:space="preserve"> und gehn </w:t>
      </w:r>
      <w:proofErr w:type="spellStart"/>
      <w:r>
        <w:t>furt</w:t>
      </w:r>
      <w:proofErr w:type="spellEnd"/>
      <w:r>
        <w:t xml:space="preserve"> in Christum / und </w:t>
      </w:r>
      <w:proofErr w:type="spellStart"/>
      <w:r>
        <w:t>eere</w:t>
      </w:r>
      <w:proofErr w:type="spellEnd"/>
      <w:r>
        <w:t xml:space="preserve"> das </w:t>
      </w:r>
      <w:proofErr w:type="spellStart"/>
      <w:r>
        <w:t>brot</w:t>
      </w:r>
      <w:proofErr w:type="spellEnd"/>
      <w:r>
        <w:t xml:space="preserve"> </w:t>
      </w:r>
      <w:proofErr w:type="spellStart"/>
      <w:r>
        <w:t>lauterlich</w:t>
      </w:r>
      <w:proofErr w:type="spellEnd"/>
      <w:r>
        <w:t xml:space="preserve"> </w:t>
      </w:r>
      <w:proofErr w:type="spellStart"/>
      <w:r>
        <w:t>darumb</w:t>
      </w:r>
      <w:proofErr w:type="spellEnd"/>
      <w:r>
        <w:t xml:space="preserve"> / das es der </w:t>
      </w:r>
      <w:proofErr w:type="spellStart"/>
      <w:r>
        <w:t>leyb</w:t>
      </w:r>
      <w:proofErr w:type="spellEnd"/>
      <w:r>
        <w:t xml:space="preserve"> Christi geworden ist / </w:t>
      </w:r>
      <w:proofErr w:type="spellStart"/>
      <w:r>
        <w:t>unn</w:t>
      </w:r>
      <w:proofErr w:type="spellEnd"/>
      <w:r>
        <w:t xml:space="preserve"> den wein / das er das </w:t>
      </w:r>
      <w:proofErr w:type="spellStart"/>
      <w:r>
        <w:t>bluth</w:t>
      </w:r>
      <w:proofErr w:type="spellEnd"/>
      <w:r>
        <w:t xml:space="preserve"> Christi worden ist / </w:t>
      </w:r>
      <w:proofErr w:type="spellStart"/>
      <w:r>
        <w:t>wan</w:t>
      </w:r>
      <w:proofErr w:type="spellEnd"/>
      <w:r>
        <w:t xml:space="preserve"> ich das </w:t>
      </w:r>
      <w:proofErr w:type="spellStart"/>
      <w:r>
        <w:t>brot</w:t>
      </w:r>
      <w:proofErr w:type="spellEnd"/>
      <w:r>
        <w:t xml:space="preserve"> von </w:t>
      </w:r>
      <w:proofErr w:type="spellStart"/>
      <w:r>
        <w:t>seyner</w:t>
      </w:r>
      <w:proofErr w:type="spellEnd"/>
      <w:r>
        <w:t xml:space="preserve"> </w:t>
      </w:r>
      <w:proofErr w:type="spellStart"/>
      <w:r>
        <w:t>art</w:t>
      </w:r>
      <w:proofErr w:type="spellEnd"/>
      <w:r>
        <w:t xml:space="preserve"> wegen / oder </w:t>
      </w:r>
      <w:proofErr w:type="spellStart"/>
      <w:r>
        <w:t>darumb</w:t>
      </w:r>
      <w:proofErr w:type="spellEnd"/>
      <w:r>
        <w:t xml:space="preserve"> das ein </w:t>
      </w:r>
      <w:proofErr w:type="spellStart"/>
      <w:r>
        <w:t>tzeychen</w:t>
      </w:r>
      <w:proofErr w:type="spellEnd"/>
      <w:r>
        <w:t xml:space="preserve"> allein ist </w:t>
      </w:r>
      <w:proofErr w:type="spellStart"/>
      <w:r>
        <w:t>anbettet</w:t>
      </w:r>
      <w:proofErr w:type="spellEnd"/>
      <w:r>
        <w:t xml:space="preserve"> / </w:t>
      </w:r>
      <w:proofErr w:type="spellStart"/>
      <w:r>
        <w:t>mogt</w:t>
      </w:r>
      <w:proofErr w:type="spellEnd"/>
      <w:r>
        <w:t xml:space="preserve"> mirs ergehen / wie es dem Babylonischen </w:t>
      </w:r>
      <w:proofErr w:type="spellStart"/>
      <w:r>
        <w:t>konig</w:t>
      </w:r>
      <w:proofErr w:type="spellEnd"/>
      <w:r>
        <w:t xml:space="preserve"> Baltasar </w:t>
      </w:r>
      <w:proofErr w:type="spellStart"/>
      <w:r>
        <w:t>ergieng</w:t>
      </w:r>
      <w:proofErr w:type="spellEnd"/>
      <w:r>
        <w:t xml:space="preserve"> / davon Daniel. v. geschrieben. </w:t>
      </w:r>
    </w:p>
    <w:p w14:paraId="4EF89C0D" w14:textId="77777777" w:rsidR="00336EE5" w:rsidRDefault="00336EE5" w:rsidP="00336EE5">
      <w:pPr>
        <w:pStyle w:val="StandardWeb"/>
      </w:pPr>
      <w:r>
        <w:t xml:space="preserve">xii. Unsere Papisten </w:t>
      </w:r>
      <w:proofErr w:type="spellStart"/>
      <w:r>
        <w:t>mogen</w:t>
      </w:r>
      <w:proofErr w:type="spellEnd"/>
      <w:r>
        <w:t xml:space="preserve"> </w:t>
      </w:r>
      <w:proofErr w:type="spellStart"/>
      <w:r>
        <w:t>yhre</w:t>
      </w:r>
      <w:proofErr w:type="spellEnd"/>
      <w:r>
        <w:t xml:space="preserve"> </w:t>
      </w:r>
      <w:proofErr w:type="spellStart"/>
      <w:r>
        <w:t>gesatlt</w:t>
      </w:r>
      <w:proofErr w:type="spellEnd"/>
      <w:r>
        <w:t xml:space="preserve"> mit gutem gewissen </w:t>
      </w:r>
      <w:proofErr w:type="spellStart"/>
      <w:r>
        <w:t>nit</w:t>
      </w:r>
      <w:proofErr w:type="spellEnd"/>
      <w:r>
        <w:t xml:space="preserve"> </w:t>
      </w:r>
      <w:proofErr w:type="spellStart"/>
      <w:r>
        <w:t>eren</w:t>
      </w:r>
      <w:proofErr w:type="spellEnd"/>
      <w:r>
        <w:t xml:space="preserve"> oder </w:t>
      </w:r>
      <w:proofErr w:type="spellStart"/>
      <w:r>
        <w:t>anbetten</w:t>
      </w:r>
      <w:proofErr w:type="spellEnd"/>
      <w:r>
        <w:t xml:space="preserve"> / </w:t>
      </w:r>
      <w:proofErr w:type="spellStart"/>
      <w:r>
        <w:t>dan</w:t>
      </w:r>
      <w:proofErr w:type="spellEnd"/>
      <w:r>
        <w:t xml:space="preserve"> sie haben kein </w:t>
      </w:r>
      <w:proofErr w:type="spellStart"/>
      <w:r>
        <w:t>ursachen</w:t>
      </w:r>
      <w:proofErr w:type="spellEnd"/>
      <w:r>
        <w:t xml:space="preserve"> rechtes anbeten / die Christus / darnach Paulus und ich itzt geben haben. </w:t>
      </w:r>
      <w:proofErr w:type="spellStart"/>
      <w:r>
        <w:t>Ursach</w:t>
      </w:r>
      <w:proofErr w:type="spellEnd"/>
      <w:r>
        <w:t xml:space="preserve">. Sie </w:t>
      </w:r>
      <w:proofErr w:type="spellStart"/>
      <w:r>
        <w:t>dorffen</w:t>
      </w:r>
      <w:proofErr w:type="spellEnd"/>
      <w:r>
        <w:t xml:space="preserve"> </w:t>
      </w:r>
      <w:proofErr w:type="spellStart"/>
      <w:r>
        <w:t>nit</w:t>
      </w:r>
      <w:proofErr w:type="spellEnd"/>
      <w:r>
        <w:t xml:space="preserve"> sagen / </w:t>
      </w:r>
      <w:proofErr w:type="spellStart"/>
      <w:r>
        <w:t>gestalt</w:t>
      </w:r>
      <w:proofErr w:type="spellEnd"/>
      <w:r>
        <w:t xml:space="preserve"> des </w:t>
      </w:r>
      <w:proofErr w:type="spellStart"/>
      <w:r>
        <w:t>brots</w:t>
      </w:r>
      <w:proofErr w:type="spellEnd"/>
      <w:r>
        <w:t xml:space="preserve"> ist der leib Christi. Gestalt des </w:t>
      </w:r>
      <w:proofErr w:type="spellStart"/>
      <w:r>
        <w:t>weinß</w:t>
      </w:r>
      <w:proofErr w:type="spellEnd"/>
      <w:r>
        <w:t xml:space="preserve"> ist das </w:t>
      </w:r>
      <w:proofErr w:type="spellStart"/>
      <w:r>
        <w:t>bluth</w:t>
      </w:r>
      <w:proofErr w:type="spellEnd"/>
      <w:r>
        <w:t xml:space="preserve"> Christi / </w:t>
      </w:r>
      <w:proofErr w:type="spellStart"/>
      <w:r>
        <w:t>dan</w:t>
      </w:r>
      <w:proofErr w:type="spellEnd"/>
      <w:r>
        <w:t xml:space="preserve"> sie haben kein </w:t>
      </w:r>
      <w:proofErr w:type="spellStart"/>
      <w:r>
        <w:t>schrifft</w:t>
      </w:r>
      <w:proofErr w:type="spellEnd"/>
      <w:r>
        <w:t xml:space="preserve">. Derwegen </w:t>
      </w:r>
      <w:proofErr w:type="spellStart"/>
      <w:r>
        <w:t>seind</w:t>
      </w:r>
      <w:proofErr w:type="spellEnd"/>
      <w:r>
        <w:t xml:space="preserve"> sie die </w:t>
      </w:r>
      <w:proofErr w:type="spellStart"/>
      <w:r>
        <w:t>yene</w:t>
      </w:r>
      <w:proofErr w:type="spellEnd"/>
      <w:r>
        <w:t xml:space="preserve"> / </w:t>
      </w:r>
      <w:proofErr w:type="spellStart"/>
      <w:r>
        <w:t>ßo</w:t>
      </w:r>
      <w:proofErr w:type="spellEnd"/>
      <w:r>
        <w:t xml:space="preserve"> das Sacrament </w:t>
      </w:r>
      <w:proofErr w:type="spellStart"/>
      <w:r>
        <w:t>nit</w:t>
      </w:r>
      <w:proofErr w:type="spellEnd"/>
      <w:r>
        <w:t xml:space="preserve"> </w:t>
      </w:r>
      <w:proofErr w:type="spellStart"/>
      <w:r>
        <w:t>eeren</w:t>
      </w:r>
      <w:proofErr w:type="spellEnd"/>
      <w:r>
        <w:t xml:space="preserve"> </w:t>
      </w:r>
      <w:proofErr w:type="spellStart"/>
      <w:r>
        <w:t>mogen</w:t>
      </w:r>
      <w:proofErr w:type="spellEnd"/>
      <w:r>
        <w:t xml:space="preserve"> in </w:t>
      </w:r>
      <w:proofErr w:type="spellStart"/>
      <w:r>
        <w:t>wilche</w:t>
      </w:r>
      <w:proofErr w:type="spellEnd"/>
      <w:r>
        <w:t xml:space="preserve"> aller </w:t>
      </w:r>
      <w:proofErr w:type="spellStart"/>
      <w:r>
        <w:t>unflatt</w:t>
      </w:r>
      <w:proofErr w:type="spellEnd"/>
      <w:r>
        <w:t xml:space="preserve"> </w:t>
      </w:r>
      <w:proofErr w:type="spellStart"/>
      <w:r>
        <w:t>flissen</w:t>
      </w:r>
      <w:proofErr w:type="spellEnd"/>
      <w:r>
        <w:t xml:space="preserve"> soll. Wir wissen durch das Evangelium / das </w:t>
      </w:r>
      <w:proofErr w:type="spellStart"/>
      <w:r>
        <w:t>broth</w:t>
      </w:r>
      <w:proofErr w:type="spellEnd"/>
      <w:r>
        <w:t xml:space="preserve"> / der </w:t>
      </w:r>
      <w:proofErr w:type="spellStart"/>
      <w:r>
        <w:t>leyb</w:t>
      </w:r>
      <w:proofErr w:type="spellEnd"/>
      <w:r>
        <w:t xml:space="preserve"> / </w:t>
      </w:r>
      <w:proofErr w:type="spellStart"/>
      <w:r>
        <w:t>unnd</w:t>
      </w:r>
      <w:proofErr w:type="spellEnd"/>
      <w:r>
        <w:t xml:space="preserve"> wein / das </w:t>
      </w:r>
      <w:proofErr w:type="spellStart"/>
      <w:r>
        <w:t>bluth</w:t>
      </w:r>
      <w:proofErr w:type="spellEnd"/>
      <w:r>
        <w:t xml:space="preserve"> Christi ist. </w:t>
      </w:r>
    </w:p>
    <w:p w14:paraId="32877318" w14:textId="77777777" w:rsidR="00336EE5" w:rsidRDefault="00336EE5" w:rsidP="00336EE5">
      <w:pPr>
        <w:pStyle w:val="StandardWeb"/>
      </w:pPr>
      <w:proofErr w:type="spellStart"/>
      <w:r>
        <w:t>Darumb</w:t>
      </w:r>
      <w:proofErr w:type="spellEnd"/>
      <w:r>
        <w:t xml:space="preserve"> </w:t>
      </w:r>
      <w:proofErr w:type="spellStart"/>
      <w:r>
        <w:t>urteln</w:t>
      </w:r>
      <w:proofErr w:type="spellEnd"/>
      <w:r>
        <w:t xml:space="preserve"> wir den </w:t>
      </w:r>
      <w:proofErr w:type="spellStart"/>
      <w:r>
        <w:t>leyb</w:t>
      </w:r>
      <w:proofErr w:type="spellEnd"/>
      <w:r>
        <w:t xml:space="preserve"> des </w:t>
      </w:r>
      <w:proofErr w:type="spellStart"/>
      <w:r>
        <w:t>hern</w:t>
      </w:r>
      <w:proofErr w:type="spellEnd"/>
      <w:r>
        <w:t xml:space="preserve"> / den sie </w:t>
      </w:r>
      <w:proofErr w:type="spellStart"/>
      <w:r>
        <w:t>yhe</w:t>
      </w:r>
      <w:proofErr w:type="spellEnd"/>
      <w:r>
        <w:t xml:space="preserve"> </w:t>
      </w:r>
      <w:proofErr w:type="spellStart"/>
      <w:r>
        <w:t>nit</w:t>
      </w:r>
      <w:proofErr w:type="spellEnd"/>
      <w:r>
        <w:t xml:space="preserve"> </w:t>
      </w:r>
      <w:proofErr w:type="spellStart"/>
      <w:r>
        <w:t>urteyln</w:t>
      </w:r>
      <w:proofErr w:type="spellEnd"/>
      <w:r>
        <w:t xml:space="preserve"> </w:t>
      </w:r>
      <w:proofErr w:type="spellStart"/>
      <w:r>
        <w:t>konden</w:t>
      </w:r>
      <w:proofErr w:type="spellEnd"/>
      <w:r>
        <w:t xml:space="preserve">. </w:t>
      </w:r>
    </w:p>
    <w:p w14:paraId="1157276E" w14:textId="77777777" w:rsidR="00336EE5" w:rsidRDefault="00336EE5" w:rsidP="00336EE5">
      <w:pPr>
        <w:pStyle w:val="StandardWeb"/>
      </w:pPr>
      <w:r>
        <w:t xml:space="preserve">xiii. Wir </w:t>
      </w:r>
      <w:proofErr w:type="spellStart"/>
      <w:r>
        <w:t>faren</w:t>
      </w:r>
      <w:proofErr w:type="spellEnd"/>
      <w:r>
        <w:t xml:space="preserve"> aber </w:t>
      </w:r>
      <w:proofErr w:type="spellStart"/>
      <w:r>
        <w:t>furt</w:t>
      </w:r>
      <w:proofErr w:type="spellEnd"/>
      <w:r>
        <w:t xml:space="preserve"> durchs </w:t>
      </w:r>
      <w:proofErr w:type="spellStart"/>
      <w:r>
        <w:t>brot</w:t>
      </w:r>
      <w:proofErr w:type="spellEnd"/>
      <w:r>
        <w:t xml:space="preserve"> in Christum des </w:t>
      </w:r>
      <w:proofErr w:type="spellStart"/>
      <w:r>
        <w:t>leyb</w:t>
      </w:r>
      <w:proofErr w:type="spellEnd"/>
      <w:r>
        <w:t xml:space="preserve"> / </w:t>
      </w:r>
      <w:proofErr w:type="spellStart"/>
      <w:r>
        <w:t>brot</w:t>
      </w:r>
      <w:proofErr w:type="spellEnd"/>
      <w:r>
        <w:t xml:space="preserve"> ist / </w:t>
      </w:r>
      <w:proofErr w:type="spellStart"/>
      <w:r>
        <w:t>alßo</w:t>
      </w:r>
      <w:proofErr w:type="spellEnd"/>
      <w:r>
        <w:t xml:space="preserve"> </w:t>
      </w:r>
      <w:proofErr w:type="spellStart"/>
      <w:r>
        <w:t>eren</w:t>
      </w:r>
      <w:proofErr w:type="spellEnd"/>
      <w:r>
        <w:t xml:space="preserve"> wir das </w:t>
      </w:r>
      <w:proofErr w:type="spellStart"/>
      <w:r>
        <w:t>brot</w:t>
      </w:r>
      <w:proofErr w:type="spellEnd"/>
      <w:r>
        <w:t xml:space="preserve"> / </w:t>
      </w:r>
      <w:proofErr w:type="spellStart"/>
      <w:r>
        <w:t>unn</w:t>
      </w:r>
      <w:proofErr w:type="spellEnd"/>
      <w:r>
        <w:t xml:space="preserve"> </w:t>
      </w:r>
      <w:proofErr w:type="spellStart"/>
      <w:r>
        <w:t>eren</w:t>
      </w:r>
      <w:proofErr w:type="spellEnd"/>
      <w:r>
        <w:t xml:space="preserve"> es </w:t>
      </w:r>
      <w:proofErr w:type="spellStart"/>
      <w:r>
        <w:t>nit</w:t>
      </w:r>
      <w:proofErr w:type="spellEnd"/>
      <w:r>
        <w:t xml:space="preserve">. Wir </w:t>
      </w:r>
      <w:proofErr w:type="spellStart"/>
      <w:r>
        <w:t>eren</w:t>
      </w:r>
      <w:proofErr w:type="spellEnd"/>
      <w:r>
        <w:t xml:space="preserve"> es das wir wissen / das </w:t>
      </w:r>
      <w:proofErr w:type="spellStart"/>
      <w:r>
        <w:t>brot</w:t>
      </w:r>
      <w:proofErr w:type="spellEnd"/>
      <w:r>
        <w:t xml:space="preserve"> der </w:t>
      </w:r>
      <w:proofErr w:type="spellStart"/>
      <w:r>
        <w:t>leyb</w:t>
      </w:r>
      <w:proofErr w:type="spellEnd"/>
      <w:r>
        <w:t xml:space="preserve"> Christi ist / und </w:t>
      </w:r>
      <w:proofErr w:type="spellStart"/>
      <w:r>
        <w:t>eren</w:t>
      </w:r>
      <w:proofErr w:type="spellEnd"/>
      <w:r>
        <w:t xml:space="preserve"> es </w:t>
      </w:r>
      <w:proofErr w:type="spellStart"/>
      <w:r>
        <w:t>nit</w:t>
      </w:r>
      <w:proofErr w:type="spellEnd"/>
      <w:r>
        <w:t xml:space="preserve"> / das wir </w:t>
      </w:r>
      <w:proofErr w:type="spellStart"/>
      <w:r>
        <w:t>nit</w:t>
      </w:r>
      <w:proofErr w:type="spellEnd"/>
      <w:r>
        <w:t xml:space="preserve"> im </w:t>
      </w:r>
      <w:proofErr w:type="spellStart"/>
      <w:r>
        <w:t>brot</w:t>
      </w:r>
      <w:proofErr w:type="spellEnd"/>
      <w:r>
        <w:t xml:space="preserve"> / </w:t>
      </w:r>
      <w:proofErr w:type="spellStart"/>
      <w:r>
        <w:t>sonder</w:t>
      </w:r>
      <w:proofErr w:type="spellEnd"/>
      <w:r>
        <w:t xml:space="preserve"> in Christo </w:t>
      </w:r>
      <w:proofErr w:type="spellStart"/>
      <w:r>
        <w:t>hafften</w:t>
      </w:r>
      <w:proofErr w:type="spellEnd"/>
      <w:r>
        <w:t xml:space="preserve">. </w:t>
      </w:r>
    </w:p>
    <w:p w14:paraId="579053EB" w14:textId="77777777" w:rsidR="00336EE5" w:rsidRDefault="00336EE5" w:rsidP="00336EE5">
      <w:pPr>
        <w:pStyle w:val="StandardWeb"/>
      </w:pPr>
      <w:proofErr w:type="spellStart"/>
      <w:r>
        <w:t>xiiii</w:t>
      </w:r>
      <w:proofErr w:type="spellEnd"/>
      <w:r>
        <w:t xml:space="preserve">. Das soll </w:t>
      </w:r>
      <w:proofErr w:type="spellStart"/>
      <w:r>
        <w:t>eynem</w:t>
      </w:r>
      <w:proofErr w:type="spellEnd"/>
      <w:r>
        <w:t xml:space="preserve"> </w:t>
      </w:r>
      <w:proofErr w:type="spellStart"/>
      <w:r>
        <w:t>frumen</w:t>
      </w:r>
      <w:proofErr w:type="spellEnd"/>
      <w:r>
        <w:t xml:space="preserve"> Christen </w:t>
      </w:r>
      <w:proofErr w:type="spellStart"/>
      <w:r>
        <w:t>nit</w:t>
      </w:r>
      <w:proofErr w:type="spellEnd"/>
      <w:r>
        <w:t xml:space="preserve"> </w:t>
      </w:r>
      <w:proofErr w:type="spellStart"/>
      <w:r>
        <w:t>frembd</w:t>
      </w:r>
      <w:proofErr w:type="spellEnd"/>
      <w:r>
        <w:t xml:space="preserve"> sein / </w:t>
      </w:r>
      <w:proofErr w:type="spellStart"/>
      <w:r>
        <w:t>dan</w:t>
      </w:r>
      <w:proofErr w:type="spellEnd"/>
      <w:r>
        <w:t xml:space="preserve"> unser glaub steht auch </w:t>
      </w:r>
      <w:proofErr w:type="spellStart"/>
      <w:r>
        <w:t>nit</w:t>
      </w:r>
      <w:proofErr w:type="spellEnd"/>
      <w:r>
        <w:t xml:space="preserve"> endlich </w:t>
      </w:r>
      <w:proofErr w:type="spellStart"/>
      <w:r>
        <w:t>yn</w:t>
      </w:r>
      <w:proofErr w:type="spellEnd"/>
      <w:r>
        <w:t xml:space="preserve"> der </w:t>
      </w:r>
      <w:proofErr w:type="spellStart"/>
      <w:r>
        <w:t>menscheit</w:t>
      </w:r>
      <w:proofErr w:type="spellEnd"/>
      <w:r>
        <w:t xml:space="preserve"> Christi / </w:t>
      </w:r>
      <w:proofErr w:type="spellStart"/>
      <w:r>
        <w:t>sonder</w:t>
      </w:r>
      <w:proofErr w:type="spellEnd"/>
      <w:r>
        <w:t xml:space="preserve"> dringt durch alle </w:t>
      </w:r>
      <w:proofErr w:type="spellStart"/>
      <w:r>
        <w:t>creaturen</w:t>
      </w:r>
      <w:proofErr w:type="spellEnd"/>
      <w:r>
        <w:t xml:space="preserve"> zu </w:t>
      </w:r>
      <w:proofErr w:type="spellStart"/>
      <w:r>
        <w:t>gott</w:t>
      </w:r>
      <w:proofErr w:type="spellEnd"/>
      <w:r>
        <w:t xml:space="preserve">. Derwegen spricht Christus. </w:t>
      </w:r>
      <w:proofErr w:type="spellStart"/>
      <w:r>
        <w:t>Wilcher</w:t>
      </w:r>
      <w:proofErr w:type="spellEnd"/>
      <w:r>
        <w:t xml:space="preserve"> yn mich glaubt / der glaubet </w:t>
      </w:r>
      <w:proofErr w:type="spellStart"/>
      <w:r>
        <w:t>nit</w:t>
      </w:r>
      <w:proofErr w:type="spellEnd"/>
      <w:r>
        <w:t xml:space="preserve"> in mich / sonder in den / der mich gesandt hat. Joh. xii. </w:t>
      </w:r>
      <w:proofErr w:type="spellStart"/>
      <w:r>
        <w:t>Sih</w:t>
      </w:r>
      <w:proofErr w:type="spellEnd"/>
      <w:r>
        <w:t xml:space="preserve"> da / du </w:t>
      </w:r>
      <w:proofErr w:type="spellStart"/>
      <w:r>
        <w:t>neyd</w:t>
      </w:r>
      <w:proofErr w:type="spellEnd"/>
      <w:r>
        <w:t xml:space="preserve"> </w:t>
      </w:r>
      <w:proofErr w:type="spellStart"/>
      <w:r>
        <w:t>unn</w:t>
      </w:r>
      <w:proofErr w:type="spellEnd"/>
      <w:r>
        <w:t xml:space="preserve"> </w:t>
      </w:r>
      <w:proofErr w:type="spellStart"/>
      <w:r>
        <w:t>haß</w:t>
      </w:r>
      <w:proofErr w:type="spellEnd"/>
      <w:r>
        <w:t xml:space="preserve"> / was Christus spricht. Der ich mich glaubt / der glaubet </w:t>
      </w:r>
      <w:proofErr w:type="spellStart"/>
      <w:r>
        <w:t>nit</w:t>
      </w:r>
      <w:proofErr w:type="spellEnd"/>
      <w:r>
        <w:t xml:space="preserve"> in mich / </w:t>
      </w:r>
      <w:proofErr w:type="spellStart"/>
      <w:r>
        <w:t>alßo</w:t>
      </w:r>
      <w:proofErr w:type="spellEnd"/>
      <w:r>
        <w:t xml:space="preserve"> sprich ich / der dem </w:t>
      </w:r>
      <w:proofErr w:type="spellStart"/>
      <w:r>
        <w:t>brott</w:t>
      </w:r>
      <w:proofErr w:type="spellEnd"/>
      <w:r>
        <w:t xml:space="preserve"> glaubt / der glaubet </w:t>
      </w:r>
      <w:proofErr w:type="spellStart"/>
      <w:r>
        <w:t>nit</w:t>
      </w:r>
      <w:proofErr w:type="spellEnd"/>
      <w:r>
        <w:t xml:space="preserve"> dem </w:t>
      </w:r>
      <w:proofErr w:type="spellStart"/>
      <w:r>
        <w:t>brot</w:t>
      </w:r>
      <w:proofErr w:type="spellEnd"/>
      <w:r>
        <w:t xml:space="preserve">. Soll ich </w:t>
      </w:r>
      <w:proofErr w:type="spellStart"/>
      <w:r>
        <w:t>ynn</w:t>
      </w:r>
      <w:proofErr w:type="spellEnd"/>
      <w:r>
        <w:t xml:space="preserve"> </w:t>
      </w:r>
      <w:proofErr w:type="spellStart"/>
      <w:r>
        <w:t>gott</w:t>
      </w:r>
      <w:proofErr w:type="spellEnd"/>
      <w:r>
        <w:t xml:space="preserve"> glauben / </w:t>
      </w:r>
      <w:proofErr w:type="spellStart"/>
      <w:r>
        <w:t>ßo</w:t>
      </w:r>
      <w:proofErr w:type="spellEnd"/>
      <w:r>
        <w:t xml:space="preserve"> muß ich </w:t>
      </w:r>
      <w:proofErr w:type="spellStart"/>
      <w:r>
        <w:t>yhe</w:t>
      </w:r>
      <w:proofErr w:type="spellEnd"/>
      <w:r>
        <w:t xml:space="preserve"> vor in Christum glauben / </w:t>
      </w:r>
      <w:proofErr w:type="spellStart"/>
      <w:r>
        <w:t>dan</w:t>
      </w:r>
      <w:proofErr w:type="spellEnd"/>
      <w:r>
        <w:t xml:space="preserve"> durch Christum haben wir </w:t>
      </w:r>
      <w:proofErr w:type="spellStart"/>
      <w:r>
        <w:t>eynen</w:t>
      </w:r>
      <w:proofErr w:type="spellEnd"/>
      <w:r>
        <w:t xml:space="preserve"> </w:t>
      </w:r>
      <w:proofErr w:type="spellStart"/>
      <w:r>
        <w:t>zuganck</w:t>
      </w:r>
      <w:proofErr w:type="spellEnd"/>
      <w:r>
        <w:t xml:space="preserve"> zu </w:t>
      </w:r>
      <w:proofErr w:type="spellStart"/>
      <w:r>
        <w:t>gott</w:t>
      </w:r>
      <w:proofErr w:type="spellEnd"/>
      <w:r>
        <w:t xml:space="preserve"> / </w:t>
      </w:r>
      <w:proofErr w:type="spellStart"/>
      <w:r>
        <w:t>dannest</w:t>
      </w:r>
      <w:proofErr w:type="spellEnd"/>
      <w:r>
        <w:t xml:space="preserve"> glauben wir </w:t>
      </w:r>
      <w:proofErr w:type="spellStart"/>
      <w:r>
        <w:t>nit</w:t>
      </w:r>
      <w:proofErr w:type="spellEnd"/>
      <w:r>
        <w:t xml:space="preserve"> in Christum / sondern in </w:t>
      </w:r>
      <w:proofErr w:type="spellStart"/>
      <w:r>
        <w:t>seynen</w:t>
      </w:r>
      <w:proofErr w:type="spellEnd"/>
      <w:r>
        <w:t xml:space="preserve"> </w:t>
      </w:r>
      <w:proofErr w:type="spellStart"/>
      <w:r>
        <w:t>vatter</w:t>
      </w:r>
      <w:proofErr w:type="spellEnd"/>
      <w:r>
        <w:t xml:space="preserve"> / als Christus saget. Sich wie der glaub durch alle </w:t>
      </w:r>
      <w:proofErr w:type="spellStart"/>
      <w:r>
        <w:t>hymeln</w:t>
      </w:r>
      <w:proofErr w:type="spellEnd"/>
      <w:r>
        <w:t xml:space="preserve"> und </w:t>
      </w:r>
      <w:proofErr w:type="spellStart"/>
      <w:r>
        <w:t>creaturn</w:t>
      </w:r>
      <w:proofErr w:type="spellEnd"/>
      <w:r>
        <w:t xml:space="preserve"> fleucht / und </w:t>
      </w:r>
      <w:proofErr w:type="spellStart"/>
      <w:r>
        <w:t>eyniglich</w:t>
      </w:r>
      <w:proofErr w:type="spellEnd"/>
      <w:r>
        <w:t xml:space="preserve"> in </w:t>
      </w:r>
      <w:proofErr w:type="spellStart"/>
      <w:r>
        <w:t>gott</w:t>
      </w:r>
      <w:proofErr w:type="spellEnd"/>
      <w:r>
        <w:t xml:space="preserve"> </w:t>
      </w:r>
      <w:proofErr w:type="spellStart"/>
      <w:r>
        <w:t>hafft</w:t>
      </w:r>
      <w:proofErr w:type="spellEnd"/>
      <w:r>
        <w:t xml:space="preserve">. Was </w:t>
      </w:r>
      <w:proofErr w:type="spellStart"/>
      <w:r>
        <w:t>hatt</w:t>
      </w:r>
      <w:proofErr w:type="spellEnd"/>
      <w:r>
        <w:t xml:space="preserve"> Christus anders gesagt. </w:t>
      </w:r>
      <w:proofErr w:type="spellStart"/>
      <w:r>
        <w:t>Wilcher</w:t>
      </w:r>
      <w:proofErr w:type="spellEnd"/>
      <w:r>
        <w:t xml:space="preserve"> in mich glaubt / der glaubt </w:t>
      </w:r>
      <w:proofErr w:type="spellStart"/>
      <w:r>
        <w:t>nit</w:t>
      </w:r>
      <w:proofErr w:type="spellEnd"/>
      <w:r>
        <w:t xml:space="preserve"> in mich. Dan der in Christum glaubt / der steht </w:t>
      </w:r>
      <w:proofErr w:type="spellStart"/>
      <w:r>
        <w:t>nit</w:t>
      </w:r>
      <w:proofErr w:type="spellEnd"/>
      <w:r>
        <w:t xml:space="preserve"> endlich still in dem </w:t>
      </w:r>
      <w:proofErr w:type="spellStart"/>
      <w:r>
        <w:t>menschen</w:t>
      </w:r>
      <w:proofErr w:type="spellEnd"/>
      <w:r>
        <w:t xml:space="preserve"> Christo / </w:t>
      </w:r>
      <w:proofErr w:type="spellStart"/>
      <w:r>
        <w:t>sonder</w:t>
      </w:r>
      <w:proofErr w:type="spellEnd"/>
      <w:r>
        <w:t xml:space="preserve"> </w:t>
      </w:r>
      <w:proofErr w:type="spellStart"/>
      <w:r>
        <w:t>steygt</w:t>
      </w:r>
      <w:proofErr w:type="spellEnd"/>
      <w:r>
        <w:t xml:space="preserve"> </w:t>
      </w:r>
      <w:proofErr w:type="spellStart"/>
      <w:r>
        <w:t>auff</w:t>
      </w:r>
      <w:proofErr w:type="spellEnd"/>
      <w:r>
        <w:t xml:space="preserve"> </w:t>
      </w:r>
      <w:proofErr w:type="spellStart"/>
      <w:r>
        <w:t>tzu</w:t>
      </w:r>
      <w:proofErr w:type="spellEnd"/>
      <w:r>
        <w:t xml:space="preserve"> </w:t>
      </w:r>
      <w:proofErr w:type="spellStart"/>
      <w:r>
        <w:t>seynem</w:t>
      </w:r>
      <w:proofErr w:type="spellEnd"/>
      <w:r>
        <w:t xml:space="preserve"> </w:t>
      </w:r>
      <w:proofErr w:type="spellStart"/>
      <w:r>
        <w:t>vatter</w:t>
      </w:r>
      <w:proofErr w:type="spellEnd"/>
      <w:r>
        <w:t xml:space="preserve"> / des </w:t>
      </w:r>
      <w:proofErr w:type="spellStart"/>
      <w:r>
        <w:t>gebott</w:t>
      </w:r>
      <w:proofErr w:type="spellEnd"/>
      <w:r>
        <w:t xml:space="preserve"> und </w:t>
      </w:r>
      <w:proofErr w:type="spellStart"/>
      <w:r>
        <w:t>wort</w:t>
      </w:r>
      <w:proofErr w:type="spellEnd"/>
      <w:r>
        <w:t xml:space="preserve"> Christus gepredigt hat. </w:t>
      </w:r>
    </w:p>
    <w:p w14:paraId="56F0379C" w14:textId="77777777" w:rsidR="00336EE5" w:rsidRDefault="00336EE5" w:rsidP="00336EE5">
      <w:pPr>
        <w:pStyle w:val="StandardWeb"/>
      </w:pPr>
      <w:proofErr w:type="spellStart"/>
      <w:r>
        <w:t>Alßo</w:t>
      </w:r>
      <w:proofErr w:type="spellEnd"/>
      <w:r>
        <w:t xml:space="preserve"> sagt Christus. </w:t>
      </w:r>
      <w:proofErr w:type="spellStart"/>
      <w:r>
        <w:t>Wilcher</w:t>
      </w:r>
      <w:proofErr w:type="spellEnd"/>
      <w:r>
        <w:t xml:space="preserve"> mich </w:t>
      </w:r>
      <w:proofErr w:type="spellStart"/>
      <w:r>
        <w:t>siht</w:t>
      </w:r>
      <w:proofErr w:type="spellEnd"/>
      <w:r>
        <w:t xml:space="preserve"> / der </w:t>
      </w:r>
      <w:proofErr w:type="spellStart"/>
      <w:r>
        <w:t>sicht</w:t>
      </w:r>
      <w:proofErr w:type="spellEnd"/>
      <w:r>
        <w:t xml:space="preserve"> den / der mich geschickt </w:t>
      </w:r>
      <w:proofErr w:type="spellStart"/>
      <w:r>
        <w:t>hatt</w:t>
      </w:r>
      <w:proofErr w:type="spellEnd"/>
      <w:r>
        <w:t xml:space="preserve">. Johan. xii. Es </w:t>
      </w:r>
      <w:proofErr w:type="spellStart"/>
      <w:r>
        <w:t>huelff</w:t>
      </w:r>
      <w:proofErr w:type="spellEnd"/>
      <w:r>
        <w:t xml:space="preserve"> die Juden nicht / das sie Christum sahen. Aber den </w:t>
      </w:r>
      <w:proofErr w:type="spellStart"/>
      <w:r>
        <w:t>glaubigen</w:t>
      </w:r>
      <w:proofErr w:type="spellEnd"/>
      <w:r>
        <w:t xml:space="preserve"> dients zur </w:t>
      </w:r>
      <w:proofErr w:type="spellStart"/>
      <w:r>
        <w:t>seligkeit</w:t>
      </w:r>
      <w:proofErr w:type="spellEnd"/>
      <w:r>
        <w:t xml:space="preserve"> das sie Christum sahen. </w:t>
      </w:r>
      <w:proofErr w:type="spellStart"/>
      <w:r>
        <w:t>dan</w:t>
      </w:r>
      <w:proofErr w:type="spellEnd"/>
      <w:r>
        <w:t xml:space="preserve"> sie sahen </w:t>
      </w:r>
      <w:proofErr w:type="spellStart"/>
      <w:r>
        <w:t>ettwas</w:t>
      </w:r>
      <w:proofErr w:type="spellEnd"/>
      <w:r>
        <w:t xml:space="preserve"> in Christo / das </w:t>
      </w:r>
      <w:proofErr w:type="spellStart"/>
      <w:r>
        <w:t>uber</w:t>
      </w:r>
      <w:proofErr w:type="spellEnd"/>
      <w:r>
        <w:t xml:space="preserve"> alle </w:t>
      </w:r>
      <w:proofErr w:type="spellStart"/>
      <w:r>
        <w:t>creaturn</w:t>
      </w:r>
      <w:proofErr w:type="spellEnd"/>
      <w:r>
        <w:t xml:space="preserve"> was. Derwegen sagt Christus. Selig sein die </w:t>
      </w:r>
      <w:proofErr w:type="spellStart"/>
      <w:r>
        <w:t>augen</w:t>
      </w:r>
      <w:proofErr w:type="spellEnd"/>
      <w:r>
        <w:t xml:space="preserve"> / die sehen / was </w:t>
      </w:r>
      <w:proofErr w:type="spellStart"/>
      <w:r>
        <w:t>yhr</w:t>
      </w:r>
      <w:proofErr w:type="spellEnd"/>
      <w:r>
        <w:t xml:space="preserve"> seht. Christus </w:t>
      </w:r>
      <w:proofErr w:type="spellStart"/>
      <w:r>
        <w:t>furt</w:t>
      </w:r>
      <w:proofErr w:type="spellEnd"/>
      <w:r>
        <w:t xml:space="preserve"> </w:t>
      </w:r>
      <w:proofErr w:type="spellStart"/>
      <w:r>
        <w:t>seyne</w:t>
      </w:r>
      <w:proofErr w:type="spellEnd"/>
      <w:r>
        <w:t xml:space="preserve"> </w:t>
      </w:r>
      <w:proofErr w:type="spellStart"/>
      <w:r>
        <w:t>inger</w:t>
      </w:r>
      <w:proofErr w:type="spellEnd"/>
      <w:r>
        <w:t xml:space="preserve"> </w:t>
      </w:r>
      <w:proofErr w:type="spellStart"/>
      <w:r>
        <w:t>stetz</w:t>
      </w:r>
      <w:proofErr w:type="spellEnd"/>
      <w:r>
        <w:t xml:space="preserve"> </w:t>
      </w:r>
      <w:proofErr w:type="spellStart"/>
      <w:r>
        <w:t>ubir</w:t>
      </w:r>
      <w:proofErr w:type="spellEnd"/>
      <w:r>
        <w:t xml:space="preserve"> sich in </w:t>
      </w:r>
      <w:proofErr w:type="spellStart"/>
      <w:r>
        <w:t>seynen</w:t>
      </w:r>
      <w:proofErr w:type="spellEnd"/>
      <w:r>
        <w:t xml:space="preserve"> </w:t>
      </w:r>
      <w:proofErr w:type="spellStart"/>
      <w:r>
        <w:t>vatter</w:t>
      </w:r>
      <w:proofErr w:type="spellEnd"/>
      <w:r>
        <w:t xml:space="preserve">. </w:t>
      </w:r>
      <w:proofErr w:type="spellStart"/>
      <w:r>
        <w:t>Alßo</w:t>
      </w:r>
      <w:proofErr w:type="spellEnd"/>
      <w:r>
        <w:t xml:space="preserve"> wer das </w:t>
      </w:r>
      <w:proofErr w:type="spellStart"/>
      <w:r>
        <w:t>brot</w:t>
      </w:r>
      <w:proofErr w:type="spellEnd"/>
      <w:r>
        <w:t xml:space="preserve"> </w:t>
      </w:r>
      <w:proofErr w:type="spellStart"/>
      <w:r>
        <w:t>anbetten</w:t>
      </w:r>
      <w:proofErr w:type="spellEnd"/>
      <w:r>
        <w:t xml:space="preserve"> / und </w:t>
      </w:r>
      <w:proofErr w:type="spellStart"/>
      <w:r>
        <w:t>eren</w:t>
      </w:r>
      <w:proofErr w:type="spellEnd"/>
      <w:r>
        <w:t xml:space="preserve"> / </w:t>
      </w:r>
      <w:proofErr w:type="spellStart"/>
      <w:r>
        <w:t>odder</w:t>
      </w:r>
      <w:proofErr w:type="spellEnd"/>
      <w:r>
        <w:t xml:space="preserve"> </w:t>
      </w:r>
      <w:proofErr w:type="spellStart"/>
      <w:r>
        <w:t>hilff</w:t>
      </w:r>
      <w:proofErr w:type="spellEnd"/>
      <w:r>
        <w:t xml:space="preserve"> </w:t>
      </w:r>
      <w:proofErr w:type="spellStart"/>
      <w:r>
        <w:t>daryn</w:t>
      </w:r>
      <w:proofErr w:type="spellEnd"/>
      <w:r>
        <w:t xml:space="preserve"> suchen </w:t>
      </w:r>
      <w:proofErr w:type="spellStart"/>
      <w:r>
        <w:t>wil</w:t>
      </w:r>
      <w:proofErr w:type="spellEnd"/>
      <w:r>
        <w:t xml:space="preserve"> / der muß </w:t>
      </w:r>
      <w:proofErr w:type="spellStart"/>
      <w:r>
        <w:t>uber</w:t>
      </w:r>
      <w:proofErr w:type="spellEnd"/>
      <w:r>
        <w:t xml:space="preserve"> sich in das </w:t>
      </w:r>
      <w:proofErr w:type="spellStart"/>
      <w:r>
        <w:t>hymelsch</w:t>
      </w:r>
      <w:proofErr w:type="spellEnd"/>
      <w:r>
        <w:t xml:space="preserve"> </w:t>
      </w:r>
      <w:proofErr w:type="spellStart"/>
      <w:r>
        <w:t>brot</w:t>
      </w:r>
      <w:proofErr w:type="spellEnd"/>
      <w:r>
        <w:t xml:space="preserve"> gehn das Christus ist / als er selber spricht. Ich bin das lebendig </w:t>
      </w:r>
      <w:proofErr w:type="spellStart"/>
      <w:r>
        <w:t>brot</w:t>
      </w:r>
      <w:proofErr w:type="spellEnd"/>
      <w:r>
        <w:t xml:space="preserve"> </w:t>
      </w:r>
      <w:proofErr w:type="spellStart"/>
      <w:r>
        <w:t>wilches</w:t>
      </w:r>
      <w:proofErr w:type="spellEnd"/>
      <w:r>
        <w:t xml:space="preserve"> vom </w:t>
      </w:r>
      <w:proofErr w:type="spellStart"/>
      <w:r>
        <w:t>hymell</w:t>
      </w:r>
      <w:proofErr w:type="spellEnd"/>
      <w:r>
        <w:t xml:space="preserve"> </w:t>
      </w:r>
      <w:proofErr w:type="spellStart"/>
      <w:r>
        <w:t>gestigen</w:t>
      </w:r>
      <w:proofErr w:type="spellEnd"/>
      <w:r>
        <w:t xml:space="preserve"> ist. Johannis. vi. In solcher </w:t>
      </w:r>
      <w:proofErr w:type="spellStart"/>
      <w:r>
        <w:t>weyß</w:t>
      </w:r>
      <w:proofErr w:type="spellEnd"/>
      <w:r>
        <w:t xml:space="preserve"> mag ich das </w:t>
      </w:r>
      <w:proofErr w:type="spellStart"/>
      <w:r>
        <w:t>brott</w:t>
      </w:r>
      <w:proofErr w:type="spellEnd"/>
      <w:r>
        <w:t xml:space="preserve"> / das der </w:t>
      </w:r>
      <w:proofErr w:type="spellStart"/>
      <w:r>
        <w:t>leyb</w:t>
      </w:r>
      <w:proofErr w:type="spellEnd"/>
      <w:r>
        <w:t xml:space="preserve"> Christi ist </w:t>
      </w:r>
      <w:proofErr w:type="spellStart"/>
      <w:r>
        <w:t>anbetten</w:t>
      </w:r>
      <w:proofErr w:type="spellEnd"/>
      <w:r>
        <w:t xml:space="preserve"> / </w:t>
      </w:r>
      <w:proofErr w:type="spellStart"/>
      <w:r>
        <w:t>eren</w:t>
      </w:r>
      <w:proofErr w:type="spellEnd"/>
      <w:r>
        <w:t xml:space="preserve"> / loben und </w:t>
      </w:r>
      <w:proofErr w:type="spellStart"/>
      <w:r>
        <w:t>preysen</w:t>
      </w:r>
      <w:proofErr w:type="spellEnd"/>
      <w:r>
        <w:t xml:space="preserve">. Wan ich aber / das </w:t>
      </w:r>
      <w:proofErr w:type="spellStart"/>
      <w:r>
        <w:t>brott</w:t>
      </w:r>
      <w:proofErr w:type="spellEnd"/>
      <w:r>
        <w:t xml:space="preserve"> von dem </w:t>
      </w:r>
      <w:proofErr w:type="spellStart"/>
      <w:r>
        <w:t>leyb</w:t>
      </w:r>
      <w:proofErr w:type="spellEnd"/>
      <w:r>
        <w:t xml:space="preserve"> Christi </w:t>
      </w:r>
      <w:proofErr w:type="spellStart"/>
      <w:r>
        <w:t>teylen</w:t>
      </w:r>
      <w:proofErr w:type="spellEnd"/>
      <w:r>
        <w:t xml:space="preserve"> / </w:t>
      </w:r>
      <w:proofErr w:type="spellStart"/>
      <w:r>
        <w:t>unnd</w:t>
      </w:r>
      <w:proofErr w:type="spellEnd"/>
      <w:r>
        <w:t xml:space="preserve"> nicht glauben </w:t>
      </w:r>
      <w:proofErr w:type="spellStart"/>
      <w:r>
        <w:t>wolt</w:t>
      </w:r>
      <w:proofErr w:type="spellEnd"/>
      <w:r>
        <w:t xml:space="preserve"> oder </w:t>
      </w:r>
      <w:proofErr w:type="spellStart"/>
      <w:r>
        <w:t>kand</w:t>
      </w:r>
      <w:proofErr w:type="spellEnd"/>
      <w:r>
        <w:t xml:space="preserve"> (davor mich </w:t>
      </w:r>
      <w:proofErr w:type="spellStart"/>
      <w:r>
        <w:t>gott</w:t>
      </w:r>
      <w:proofErr w:type="spellEnd"/>
      <w:r>
        <w:t xml:space="preserve"> </w:t>
      </w:r>
      <w:proofErr w:type="spellStart"/>
      <w:r>
        <w:t>bewar</w:t>
      </w:r>
      <w:proofErr w:type="spellEnd"/>
      <w:r>
        <w:t xml:space="preserve">) das </w:t>
      </w:r>
      <w:proofErr w:type="spellStart"/>
      <w:r>
        <w:t>brot</w:t>
      </w:r>
      <w:proofErr w:type="spellEnd"/>
      <w:r>
        <w:t xml:space="preserve"> / der </w:t>
      </w:r>
      <w:proofErr w:type="spellStart"/>
      <w:r>
        <w:t>leyb</w:t>
      </w:r>
      <w:proofErr w:type="spellEnd"/>
      <w:r>
        <w:t xml:space="preserve"> / und wein das </w:t>
      </w:r>
      <w:proofErr w:type="spellStart"/>
      <w:r>
        <w:t>blut</w:t>
      </w:r>
      <w:proofErr w:type="spellEnd"/>
      <w:r>
        <w:t xml:space="preserve"> ist Christi / wie das Christus mit hellen worten gesagt </w:t>
      </w:r>
      <w:proofErr w:type="spellStart"/>
      <w:r>
        <w:t>hatt</w:t>
      </w:r>
      <w:proofErr w:type="spellEnd"/>
      <w:r>
        <w:t xml:space="preserve"> / </w:t>
      </w:r>
      <w:proofErr w:type="spellStart"/>
      <w:r>
        <w:t>ßo</w:t>
      </w:r>
      <w:proofErr w:type="spellEnd"/>
      <w:r>
        <w:t xml:space="preserve"> </w:t>
      </w:r>
      <w:proofErr w:type="spellStart"/>
      <w:r>
        <w:t>solt</w:t>
      </w:r>
      <w:proofErr w:type="spellEnd"/>
      <w:r>
        <w:t xml:space="preserve"> ich </w:t>
      </w:r>
      <w:proofErr w:type="spellStart"/>
      <w:r>
        <w:t>yn</w:t>
      </w:r>
      <w:proofErr w:type="spellEnd"/>
      <w:r>
        <w:t xml:space="preserve"> </w:t>
      </w:r>
      <w:proofErr w:type="spellStart"/>
      <w:r>
        <w:t>yhm</w:t>
      </w:r>
      <w:proofErr w:type="spellEnd"/>
      <w:r>
        <w:t xml:space="preserve"> </w:t>
      </w:r>
      <w:proofErr w:type="spellStart"/>
      <w:r>
        <w:t>keyne</w:t>
      </w:r>
      <w:proofErr w:type="spellEnd"/>
      <w:r>
        <w:t xml:space="preserve"> </w:t>
      </w:r>
      <w:proofErr w:type="spellStart"/>
      <w:r>
        <w:t>hielff</w:t>
      </w:r>
      <w:proofErr w:type="spellEnd"/>
      <w:r>
        <w:t xml:space="preserve"> suchen / </w:t>
      </w:r>
      <w:proofErr w:type="spellStart"/>
      <w:r>
        <w:t>mochts</w:t>
      </w:r>
      <w:proofErr w:type="spellEnd"/>
      <w:r>
        <w:t xml:space="preserve"> auch </w:t>
      </w:r>
      <w:proofErr w:type="spellStart"/>
      <w:r>
        <w:t>nit</w:t>
      </w:r>
      <w:proofErr w:type="spellEnd"/>
      <w:r>
        <w:t xml:space="preserve"> </w:t>
      </w:r>
      <w:proofErr w:type="spellStart"/>
      <w:r>
        <w:t>anbetten</w:t>
      </w:r>
      <w:proofErr w:type="spellEnd"/>
      <w:r>
        <w:t xml:space="preserve"> und </w:t>
      </w:r>
      <w:proofErr w:type="spellStart"/>
      <w:r>
        <w:t>eren</w:t>
      </w:r>
      <w:proofErr w:type="spellEnd"/>
      <w:r>
        <w:t xml:space="preserve"> / </w:t>
      </w:r>
      <w:proofErr w:type="spellStart"/>
      <w:r>
        <w:t>dan</w:t>
      </w:r>
      <w:proofErr w:type="spellEnd"/>
      <w:r>
        <w:t xml:space="preserve"> ich stellet mir </w:t>
      </w:r>
      <w:proofErr w:type="spellStart"/>
      <w:r>
        <w:t>alßo</w:t>
      </w:r>
      <w:proofErr w:type="spellEnd"/>
      <w:r>
        <w:t xml:space="preserve"> </w:t>
      </w:r>
      <w:proofErr w:type="spellStart"/>
      <w:r>
        <w:t>eyne</w:t>
      </w:r>
      <w:proofErr w:type="spellEnd"/>
      <w:r>
        <w:t xml:space="preserve"> </w:t>
      </w:r>
      <w:proofErr w:type="spellStart"/>
      <w:r>
        <w:t>creatur</w:t>
      </w:r>
      <w:proofErr w:type="spellEnd"/>
      <w:r>
        <w:t xml:space="preserve"> zu </w:t>
      </w:r>
      <w:proofErr w:type="spellStart"/>
      <w:r>
        <w:t>eynem</w:t>
      </w:r>
      <w:proofErr w:type="spellEnd"/>
      <w:r>
        <w:t xml:space="preserve"> Abgott. </w:t>
      </w:r>
      <w:proofErr w:type="spellStart"/>
      <w:r>
        <w:t>Drumb</w:t>
      </w:r>
      <w:proofErr w:type="spellEnd"/>
      <w:r>
        <w:t xml:space="preserve"> </w:t>
      </w:r>
      <w:proofErr w:type="spellStart"/>
      <w:r>
        <w:t>woll</w:t>
      </w:r>
      <w:proofErr w:type="spellEnd"/>
      <w:r>
        <w:t xml:space="preserve"> sich </w:t>
      </w:r>
      <w:proofErr w:type="spellStart"/>
      <w:r>
        <w:t>yeder</w:t>
      </w:r>
      <w:proofErr w:type="spellEnd"/>
      <w:r>
        <w:t xml:space="preserve"> </w:t>
      </w:r>
      <w:proofErr w:type="spellStart"/>
      <w:r>
        <w:t>endsynnen</w:t>
      </w:r>
      <w:proofErr w:type="spellEnd"/>
      <w:r>
        <w:t xml:space="preserve"> / ob er Christo glaub oder </w:t>
      </w:r>
      <w:proofErr w:type="spellStart"/>
      <w:r>
        <w:t>nit</w:t>
      </w:r>
      <w:proofErr w:type="spellEnd"/>
      <w:r>
        <w:t xml:space="preserve">. Darnach </w:t>
      </w:r>
      <w:proofErr w:type="spellStart"/>
      <w:r>
        <w:t>ßo</w:t>
      </w:r>
      <w:proofErr w:type="spellEnd"/>
      <w:r>
        <w:t xml:space="preserve"> er den worten Christi geglaubt </w:t>
      </w:r>
      <w:proofErr w:type="spellStart"/>
      <w:r>
        <w:t>hatt</w:t>
      </w:r>
      <w:proofErr w:type="spellEnd"/>
      <w:r>
        <w:t xml:space="preserve"> / dem </w:t>
      </w:r>
      <w:proofErr w:type="spellStart"/>
      <w:r>
        <w:t>brott</w:t>
      </w:r>
      <w:proofErr w:type="spellEnd"/>
      <w:r>
        <w:t xml:space="preserve"> und </w:t>
      </w:r>
      <w:proofErr w:type="spellStart"/>
      <w:r>
        <w:t>weyn</w:t>
      </w:r>
      <w:proofErr w:type="spellEnd"/>
      <w:r>
        <w:t xml:space="preserve"> eher geben </w:t>
      </w:r>
      <w:proofErr w:type="spellStart"/>
      <w:r>
        <w:t>yn</w:t>
      </w:r>
      <w:proofErr w:type="spellEnd"/>
      <w:r>
        <w:t xml:space="preserve"> dem das sie </w:t>
      </w:r>
      <w:proofErr w:type="spellStart"/>
      <w:r>
        <w:t>leyb</w:t>
      </w:r>
      <w:proofErr w:type="spellEnd"/>
      <w:r>
        <w:t xml:space="preserve"> und </w:t>
      </w:r>
      <w:proofErr w:type="spellStart"/>
      <w:r>
        <w:t>bluth</w:t>
      </w:r>
      <w:proofErr w:type="spellEnd"/>
      <w:r>
        <w:t xml:space="preserve"> Christi geworden sein / wie ich oben geschrieben hab. </w:t>
      </w:r>
    </w:p>
    <w:p w14:paraId="58924253" w14:textId="77777777" w:rsidR="00336EE5" w:rsidRDefault="00336EE5" w:rsidP="00336EE5">
      <w:pPr>
        <w:pStyle w:val="StandardWeb"/>
      </w:pPr>
      <w:r>
        <w:t xml:space="preserve">xv. Brot und wein </w:t>
      </w:r>
      <w:proofErr w:type="spellStart"/>
      <w:r>
        <w:t>seind</w:t>
      </w:r>
      <w:proofErr w:type="spellEnd"/>
      <w:r>
        <w:t xml:space="preserve"> </w:t>
      </w:r>
      <w:proofErr w:type="spellStart"/>
      <w:r>
        <w:t>nit</w:t>
      </w:r>
      <w:proofErr w:type="spellEnd"/>
      <w:r>
        <w:t xml:space="preserve"> allein </w:t>
      </w:r>
      <w:proofErr w:type="spellStart"/>
      <w:r>
        <w:t>tzeychen</w:t>
      </w:r>
      <w:proofErr w:type="spellEnd"/>
      <w:r>
        <w:t xml:space="preserve"> / wie der </w:t>
      </w:r>
      <w:proofErr w:type="spellStart"/>
      <w:r>
        <w:t>Regenbog</w:t>
      </w:r>
      <w:proofErr w:type="spellEnd"/>
      <w:r>
        <w:t xml:space="preserve"> war. und das </w:t>
      </w:r>
      <w:proofErr w:type="spellStart"/>
      <w:r>
        <w:t>vih</w:t>
      </w:r>
      <w:proofErr w:type="spellEnd"/>
      <w:r>
        <w:t xml:space="preserve"> </w:t>
      </w:r>
      <w:proofErr w:type="spellStart"/>
      <w:r>
        <w:t>Abrahe</w:t>
      </w:r>
      <w:proofErr w:type="spellEnd"/>
      <w:r>
        <w:t xml:space="preserve"> Gene. xv. Aber der schepper </w:t>
      </w:r>
      <w:proofErr w:type="spellStart"/>
      <w:r>
        <w:t>wolln</w:t>
      </w:r>
      <w:proofErr w:type="spellEnd"/>
      <w:r>
        <w:t xml:space="preserve"> </w:t>
      </w:r>
      <w:proofErr w:type="spellStart"/>
      <w:r>
        <w:t>Gedeonis</w:t>
      </w:r>
      <w:proofErr w:type="spellEnd"/>
      <w:r>
        <w:t xml:space="preserve">. </w:t>
      </w:r>
      <w:proofErr w:type="spellStart"/>
      <w:r>
        <w:t>sonder</w:t>
      </w:r>
      <w:proofErr w:type="spellEnd"/>
      <w:r>
        <w:t xml:space="preserve"> sie </w:t>
      </w:r>
      <w:proofErr w:type="spellStart"/>
      <w:r>
        <w:t>seind</w:t>
      </w:r>
      <w:proofErr w:type="spellEnd"/>
      <w:r>
        <w:t xml:space="preserve"> </w:t>
      </w:r>
      <w:proofErr w:type="spellStart"/>
      <w:r>
        <w:t>tzeychen</w:t>
      </w:r>
      <w:proofErr w:type="spellEnd"/>
      <w:r>
        <w:t xml:space="preserve"> / und das ding geworden / das </w:t>
      </w:r>
      <w:proofErr w:type="spellStart"/>
      <w:r>
        <w:t>fur</w:t>
      </w:r>
      <w:proofErr w:type="spellEnd"/>
      <w:r>
        <w:t xml:space="preserve"> uns </w:t>
      </w:r>
      <w:proofErr w:type="spellStart"/>
      <w:r>
        <w:t>gelieden</w:t>
      </w:r>
      <w:proofErr w:type="spellEnd"/>
      <w:r>
        <w:t xml:space="preserve"> und vergossen ist / Das ist. Brot und wein </w:t>
      </w:r>
      <w:proofErr w:type="spellStart"/>
      <w:r>
        <w:t>seind</w:t>
      </w:r>
      <w:proofErr w:type="spellEnd"/>
      <w:r>
        <w:t xml:space="preserve"> der </w:t>
      </w:r>
      <w:proofErr w:type="spellStart"/>
      <w:r>
        <w:t>leyb</w:t>
      </w:r>
      <w:proofErr w:type="spellEnd"/>
      <w:r>
        <w:t xml:space="preserve"> Christi / und das </w:t>
      </w:r>
      <w:proofErr w:type="spellStart"/>
      <w:r>
        <w:t>bluth</w:t>
      </w:r>
      <w:proofErr w:type="spellEnd"/>
      <w:r>
        <w:t xml:space="preserve"> Christi geworden / die wir anbeten sollen / wie gesagt ist oben </w:t>
      </w:r>
      <w:proofErr w:type="spellStart"/>
      <w:r>
        <w:t>ym</w:t>
      </w:r>
      <w:proofErr w:type="spellEnd"/>
      <w:r>
        <w:t xml:space="preserve"> </w:t>
      </w:r>
      <w:proofErr w:type="spellStart"/>
      <w:r>
        <w:t>xiiii</w:t>
      </w:r>
      <w:proofErr w:type="spellEnd"/>
      <w:r>
        <w:t xml:space="preserve"> </w:t>
      </w:r>
      <w:proofErr w:type="spellStart"/>
      <w:r>
        <w:t>Artickell</w:t>
      </w:r>
      <w:proofErr w:type="spellEnd"/>
      <w:r>
        <w:t xml:space="preserve">. </w:t>
      </w:r>
    </w:p>
    <w:p w14:paraId="7E073E25" w14:textId="77777777" w:rsidR="00336EE5" w:rsidRDefault="00336EE5" w:rsidP="00336EE5">
      <w:pPr>
        <w:pStyle w:val="StandardWeb"/>
      </w:pPr>
      <w:r>
        <w:t xml:space="preserve">xvi. </w:t>
      </w:r>
      <w:proofErr w:type="spellStart"/>
      <w:r>
        <w:t>Ettliche</w:t>
      </w:r>
      <w:proofErr w:type="spellEnd"/>
      <w:r>
        <w:t xml:space="preserve"> </w:t>
      </w:r>
      <w:proofErr w:type="spellStart"/>
      <w:r>
        <w:t>stossen</w:t>
      </w:r>
      <w:proofErr w:type="spellEnd"/>
      <w:r>
        <w:t xml:space="preserve"> sich / und sagen / das sich </w:t>
      </w:r>
      <w:proofErr w:type="spellStart"/>
      <w:r>
        <w:t>vil</w:t>
      </w:r>
      <w:proofErr w:type="spellEnd"/>
      <w:r>
        <w:t xml:space="preserve"> </w:t>
      </w:r>
      <w:proofErr w:type="spellStart"/>
      <w:r>
        <w:t>leuth</w:t>
      </w:r>
      <w:proofErr w:type="spellEnd"/>
      <w:r>
        <w:t xml:space="preserve"> </w:t>
      </w:r>
      <w:proofErr w:type="spellStart"/>
      <w:r>
        <w:t>ergern</w:t>
      </w:r>
      <w:proofErr w:type="spellEnd"/>
      <w:r>
        <w:t xml:space="preserve"> / das wir das Sacrament ein </w:t>
      </w:r>
      <w:proofErr w:type="spellStart"/>
      <w:r>
        <w:t>tzeychen</w:t>
      </w:r>
      <w:proofErr w:type="spellEnd"/>
      <w:r>
        <w:t xml:space="preserve"> nennen. Antwort / die selben </w:t>
      </w:r>
      <w:proofErr w:type="spellStart"/>
      <w:r>
        <w:t>nennens</w:t>
      </w:r>
      <w:proofErr w:type="spellEnd"/>
      <w:r>
        <w:t xml:space="preserve"> </w:t>
      </w:r>
      <w:proofErr w:type="spellStart"/>
      <w:r>
        <w:t>vil</w:t>
      </w:r>
      <w:proofErr w:type="spellEnd"/>
      <w:r>
        <w:t xml:space="preserve"> </w:t>
      </w:r>
      <w:proofErr w:type="spellStart"/>
      <w:r>
        <w:t>ubler</w:t>
      </w:r>
      <w:proofErr w:type="spellEnd"/>
      <w:r>
        <w:t xml:space="preserve"> </w:t>
      </w:r>
      <w:proofErr w:type="spellStart"/>
      <w:r>
        <w:t>zeychen</w:t>
      </w:r>
      <w:proofErr w:type="spellEnd"/>
      <w:r>
        <w:t xml:space="preserve"> / </w:t>
      </w:r>
      <w:proofErr w:type="spellStart"/>
      <w:r>
        <w:t>dan</w:t>
      </w:r>
      <w:proofErr w:type="spellEnd"/>
      <w:r>
        <w:t xml:space="preserve"> wir. wir nennen </w:t>
      </w:r>
      <w:proofErr w:type="spellStart"/>
      <w:r>
        <w:t>brot</w:t>
      </w:r>
      <w:proofErr w:type="spellEnd"/>
      <w:r>
        <w:t xml:space="preserve"> </w:t>
      </w:r>
      <w:proofErr w:type="spellStart"/>
      <w:r>
        <w:t>unn</w:t>
      </w:r>
      <w:proofErr w:type="spellEnd"/>
      <w:r>
        <w:t xml:space="preserve"> wein </w:t>
      </w:r>
      <w:proofErr w:type="spellStart"/>
      <w:r>
        <w:t>tzeychen</w:t>
      </w:r>
      <w:proofErr w:type="spellEnd"/>
      <w:r>
        <w:t xml:space="preserve"> / nicht des </w:t>
      </w:r>
      <w:proofErr w:type="spellStart"/>
      <w:r>
        <w:t>leybs</w:t>
      </w:r>
      <w:proofErr w:type="spellEnd"/>
      <w:r>
        <w:t xml:space="preserve"> </w:t>
      </w:r>
      <w:proofErr w:type="spellStart"/>
      <w:r>
        <w:t>unn</w:t>
      </w:r>
      <w:proofErr w:type="spellEnd"/>
      <w:r>
        <w:t xml:space="preserve"> </w:t>
      </w:r>
      <w:proofErr w:type="spellStart"/>
      <w:r>
        <w:t>bluths</w:t>
      </w:r>
      <w:proofErr w:type="spellEnd"/>
      <w:r>
        <w:t xml:space="preserve"> Christi / oder </w:t>
      </w:r>
      <w:proofErr w:type="spellStart"/>
      <w:r>
        <w:t>brots</w:t>
      </w:r>
      <w:proofErr w:type="spellEnd"/>
      <w:r>
        <w:t xml:space="preserve"> und </w:t>
      </w:r>
      <w:proofErr w:type="spellStart"/>
      <w:r>
        <w:t>weins</w:t>
      </w:r>
      <w:proofErr w:type="spellEnd"/>
      <w:r>
        <w:t xml:space="preserve"> / </w:t>
      </w:r>
      <w:proofErr w:type="spellStart"/>
      <w:r>
        <w:t>sonder</w:t>
      </w:r>
      <w:proofErr w:type="spellEnd"/>
      <w:r>
        <w:t xml:space="preserve"> des </w:t>
      </w:r>
      <w:proofErr w:type="spellStart"/>
      <w:r>
        <w:t>worts</w:t>
      </w:r>
      <w:proofErr w:type="spellEnd"/>
      <w:r>
        <w:t xml:space="preserve"> / das ist </w:t>
      </w:r>
      <w:proofErr w:type="spellStart"/>
      <w:r>
        <w:t>beyder</w:t>
      </w:r>
      <w:proofErr w:type="spellEnd"/>
      <w:r>
        <w:t xml:space="preserve"> </w:t>
      </w:r>
      <w:proofErr w:type="spellStart"/>
      <w:r>
        <w:t>tzusag</w:t>
      </w:r>
      <w:proofErr w:type="spellEnd"/>
      <w:r>
        <w:t xml:space="preserve"> Christi. Was </w:t>
      </w:r>
      <w:proofErr w:type="spellStart"/>
      <w:r>
        <w:t>kumert</w:t>
      </w:r>
      <w:proofErr w:type="spellEnd"/>
      <w:r>
        <w:t xml:space="preserve"> uns / das sich </w:t>
      </w:r>
      <w:proofErr w:type="spellStart"/>
      <w:r>
        <w:t>ettliche</w:t>
      </w:r>
      <w:proofErr w:type="spellEnd"/>
      <w:r>
        <w:t xml:space="preserve"> </w:t>
      </w:r>
      <w:proofErr w:type="spellStart"/>
      <w:r>
        <w:t>auß</w:t>
      </w:r>
      <w:proofErr w:type="spellEnd"/>
      <w:r>
        <w:t xml:space="preserve"> dem </w:t>
      </w:r>
      <w:proofErr w:type="spellStart"/>
      <w:r>
        <w:t>wort</w:t>
      </w:r>
      <w:proofErr w:type="spellEnd"/>
      <w:r>
        <w:t xml:space="preserve"> </w:t>
      </w:r>
      <w:proofErr w:type="spellStart"/>
      <w:r>
        <w:t>gottis</w:t>
      </w:r>
      <w:proofErr w:type="spellEnd"/>
      <w:r>
        <w:t xml:space="preserve"> </w:t>
      </w:r>
      <w:proofErr w:type="spellStart"/>
      <w:r>
        <w:t>ergern</w:t>
      </w:r>
      <w:proofErr w:type="spellEnd"/>
      <w:r>
        <w:t xml:space="preserve">? Haben sich doch </w:t>
      </w:r>
      <w:proofErr w:type="spellStart"/>
      <w:r>
        <w:t>viell</w:t>
      </w:r>
      <w:proofErr w:type="spellEnd"/>
      <w:r>
        <w:t xml:space="preserve"> </w:t>
      </w:r>
      <w:proofErr w:type="spellStart"/>
      <w:r>
        <w:t>auß</w:t>
      </w:r>
      <w:proofErr w:type="spellEnd"/>
      <w:r>
        <w:t xml:space="preserve"> den worten </w:t>
      </w:r>
      <w:proofErr w:type="spellStart"/>
      <w:r>
        <w:t>Chrsiti</w:t>
      </w:r>
      <w:proofErr w:type="spellEnd"/>
      <w:r>
        <w:t xml:space="preserve"> </w:t>
      </w:r>
      <w:proofErr w:type="spellStart"/>
      <w:r>
        <w:t>geergert</w:t>
      </w:r>
      <w:proofErr w:type="spellEnd"/>
      <w:r>
        <w:t xml:space="preserve"> / das er und </w:t>
      </w:r>
      <w:proofErr w:type="spellStart"/>
      <w:r>
        <w:t>seyne</w:t>
      </w:r>
      <w:proofErr w:type="spellEnd"/>
      <w:r>
        <w:t xml:space="preserve"> </w:t>
      </w:r>
      <w:proofErr w:type="spellStart"/>
      <w:r>
        <w:t>iunger</w:t>
      </w:r>
      <w:proofErr w:type="spellEnd"/>
      <w:r>
        <w:t xml:space="preserve"> bekennen. </w:t>
      </w:r>
      <w:proofErr w:type="spellStart"/>
      <w:r>
        <w:t>christus</w:t>
      </w:r>
      <w:proofErr w:type="spellEnd"/>
      <w:r>
        <w:t xml:space="preserve"> ist ein </w:t>
      </w:r>
      <w:proofErr w:type="spellStart"/>
      <w:r>
        <w:t>eckstein</w:t>
      </w:r>
      <w:proofErr w:type="spellEnd"/>
      <w:r>
        <w:t xml:space="preserve"> aller </w:t>
      </w:r>
      <w:proofErr w:type="spellStart"/>
      <w:r>
        <w:t>unglaubigen</w:t>
      </w:r>
      <w:proofErr w:type="spellEnd"/>
      <w:r>
        <w:t xml:space="preserve"> / das sie sich an </w:t>
      </w:r>
      <w:proofErr w:type="spellStart"/>
      <w:r>
        <w:t>yhm</w:t>
      </w:r>
      <w:proofErr w:type="spellEnd"/>
      <w:r>
        <w:t xml:space="preserve"> </w:t>
      </w:r>
      <w:proofErr w:type="spellStart"/>
      <w:r>
        <w:t>ergern</w:t>
      </w:r>
      <w:proofErr w:type="spellEnd"/>
      <w:r>
        <w:t xml:space="preserve"> und verwunden sollen. Als Pet. </w:t>
      </w:r>
      <w:proofErr w:type="spellStart"/>
      <w:r>
        <w:t>i.c.ii</w:t>
      </w:r>
      <w:proofErr w:type="spellEnd"/>
      <w:r>
        <w:t xml:space="preserve">. Spricht </w:t>
      </w:r>
      <w:proofErr w:type="spellStart"/>
      <w:r>
        <w:t>nit</w:t>
      </w:r>
      <w:proofErr w:type="spellEnd"/>
      <w:r>
        <w:t xml:space="preserve"> Simeon / das Christus </w:t>
      </w:r>
      <w:proofErr w:type="spellStart"/>
      <w:r>
        <w:t>vil</w:t>
      </w:r>
      <w:proofErr w:type="spellEnd"/>
      <w:r>
        <w:t xml:space="preserve"> </w:t>
      </w:r>
      <w:proofErr w:type="spellStart"/>
      <w:r>
        <w:t>menschen</w:t>
      </w:r>
      <w:proofErr w:type="spellEnd"/>
      <w:r>
        <w:t xml:space="preserve"> </w:t>
      </w:r>
      <w:proofErr w:type="spellStart"/>
      <w:r>
        <w:t>gestelt</w:t>
      </w:r>
      <w:proofErr w:type="spellEnd"/>
      <w:r>
        <w:t xml:space="preserve"> sein </w:t>
      </w:r>
      <w:proofErr w:type="spellStart"/>
      <w:r>
        <w:t>tzu</w:t>
      </w:r>
      <w:proofErr w:type="spellEnd"/>
      <w:r>
        <w:t xml:space="preserve"> </w:t>
      </w:r>
      <w:proofErr w:type="spellStart"/>
      <w:r>
        <w:t>eynem</w:t>
      </w:r>
      <w:proofErr w:type="spellEnd"/>
      <w:r>
        <w:t xml:space="preserve"> verderben? Lu. ii. Sollen wir die </w:t>
      </w:r>
      <w:proofErr w:type="spellStart"/>
      <w:r>
        <w:t>scheuhen</w:t>
      </w:r>
      <w:proofErr w:type="spellEnd"/>
      <w:r>
        <w:t xml:space="preserve"> / die </w:t>
      </w:r>
      <w:proofErr w:type="spellStart"/>
      <w:r>
        <w:t>mensche</w:t>
      </w:r>
      <w:proofErr w:type="spellEnd"/>
      <w:r>
        <w:t xml:space="preserve"> </w:t>
      </w:r>
      <w:proofErr w:type="spellStart"/>
      <w:r>
        <w:t>fund</w:t>
      </w:r>
      <w:proofErr w:type="spellEnd"/>
      <w:r>
        <w:t xml:space="preserve"> eher </w:t>
      </w:r>
      <w:proofErr w:type="spellStart"/>
      <w:r>
        <w:t>einnhemen</w:t>
      </w:r>
      <w:proofErr w:type="spellEnd"/>
      <w:r>
        <w:t xml:space="preserve"> und loben / </w:t>
      </w:r>
      <w:proofErr w:type="spellStart"/>
      <w:r>
        <w:t>dan</w:t>
      </w:r>
      <w:proofErr w:type="spellEnd"/>
      <w:r>
        <w:t xml:space="preserve"> </w:t>
      </w:r>
      <w:proofErr w:type="spellStart"/>
      <w:r>
        <w:t>gottlich</w:t>
      </w:r>
      <w:proofErr w:type="spellEnd"/>
      <w:r>
        <w:t xml:space="preserve"> </w:t>
      </w:r>
      <w:proofErr w:type="spellStart"/>
      <w:r>
        <w:t>geschrifft</w:t>
      </w:r>
      <w:proofErr w:type="spellEnd"/>
      <w:r>
        <w:t xml:space="preserve">? Soll das licht und </w:t>
      </w:r>
      <w:proofErr w:type="spellStart"/>
      <w:r>
        <w:t>gottis</w:t>
      </w:r>
      <w:proofErr w:type="spellEnd"/>
      <w:r>
        <w:t xml:space="preserve"> </w:t>
      </w:r>
      <w:proofErr w:type="spellStart"/>
      <w:r>
        <w:t>wort</w:t>
      </w:r>
      <w:proofErr w:type="spellEnd"/>
      <w:r>
        <w:t xml:space="preserve"> </w:t>
      </w:r>
      <w:proofErr w:type="spellStart"/>
      <w:r>
        <w:t>alßo</w:t>
      </w:r>
      <w:proofErr w:type="spellEnd"/>
      <w:r>
        <w:t xml:space="preserve"> unter dem </w:t>
      </w:r>
      <w:proofErr w:type="spellStart"/>
      <w:r>
        <w:t>scheffell</w:t>
      </w:r>
      <w:proofErr w:type="spellEnd"/>
      <w:r>
        <w:t xml:space="preserve"> verdeckt bleiben? Nein das </w:t>
      </w:r>
      <w:proofErr w:type="spellStart"/>
      <w:r>
        <w:t>wort</w:t>
      </w:r>
      <w:proofErr w:type="spellEnd"/>
      <w:r>
        <w:t xml:space="preserve"> </w:t>
      </w:r>
      <w:proofErr w:type="spellStart"/>
      <w:r>
        <w:t>gottis</w:t>
      </w:r>
      <w:proofErr w:type="spellEnd"/>
      <w:r>
        <w:t xml:space="preserve"> muß </w:t>
      </w:r>
      <w:proofErr w:type="spellStart"/>
      <w:r>
        <w:t>offenlich</w:t>
      </w:r>
      <w:proofErr w:type="spellEnd"/>
      <w:r>
        <w:t xml:space="preserve"> gesagt und geschrieben sein. </w:t>
      </w:r>
      <w:proofErr w:type="spellStart"/>
      <w:r>
        <w:t>Wilcher</w:t>
      </w:r>
      <w:proofErr w:type="spellEnd"/>
      <w:r>
        <w:t xml:space="preserve"> das </w:t>
      </w:r>
      <w:proofErr w:type="spellStart"/>
      <w:r>
        <w:t>selb</w:t>
      </w:r>
      <w:proofErr w:type="spellEnd"/>
      <w:r>
        <w:t xml:space="preserve"> </w:t>
      </w:r>
      <w:proofErr w:type="spellStart"/>
      <w:r>
        <w:t>auß</w:t>
      </w:r>
      <w:proofErr w:type="spellEnd"/>
      <w:r>
        <w:t xml:space="preserve"> </w:t>
      </w:r>
      <w:proofErr w:type="spellStart"/>
      <w:r>
        <w:t>forcht</w:t>
      </w:r>
      <w:proofErr w:type="spellEnd"/>
      <w:r>
        <w:t xml:space="preserve"> oder </w:t>
      </w:r>
      <w:proofErr w:type="spellStart"/>
      <w:r>
        <w:t>umb</w:t>
      </w:r>
      <w:proofErr w:type="spellEnd"/>
      <w:r>
        <w:t xml:space="preserve"> gelt </w:t>
      </w:r>
      <w:proofErr w:type="spellStart"/>
      <w:r>
        <w:t>vorschweyget</w:t>
      </w:r>
      <w:proofErr w:type="spellEnd"/>
      <w:r>
        <w:t xml:space="preserve"> / den </w:t>
      </w:r>
      <w:proofErr w:type="spellStart"/>
      <w:r>
        <w:t>wil</w:t>
      </w:r>
      <w:proofErr w:type="spellEnd"/>
      <w:r>
        <w:t xml:space="preserve"> Christus auch </w:t>
      </w:r>
      <w:proofErr w:type="spellStart"/>
      <w:r>
        <w:t>nit</w:t>
      </w:r>
      <w:proofErr w:type="spellEnd"/>
      <w:r>
        <w:t xml:space="preserve"> erkennen. </w:t>
      </w:r>
      <w:proofErr w:type="spellStart"/>
      <w:r>
        <w:t>Brott</w:t>
      </w:r>
      <w:proofErr w:type="spellEnd"/>
      <w:r>
        <w:t xml:space="preserve"> und wein </w:t>
      </w:r>
      <w:proofErr w:type="spellStart"/>
      <w:r>
        <w:t>seind</w:t>
      </w:r>
      <w:proofErr w:type="spellEnd"/>
      <w:r>
        <w:t xml:space="preserve"> </w:t>
      </w:r>
      <w:proofErr w:type="spellStart"/>
      <w:r>
        <w:t>tzeychen</w:t>
      </w:r>
      <w:proofErr w:type="spellEnd"/>
      <w:r>
        <w:t xml:space="preserve"> / </w:t>
      </w:r>
      <w:proofErr w:type="spellStart"/>
      <w:r>
        <w:t>gottlichen</w:t>
      </w:r>
      <w:proofErr w:type="spellEnd"/>
      <w:r>
        <w:t xml:space="preserve"> </w:t>
      </w:r>
      <w:proofErr w:type="spellStart"/>
      <w:r>
        <w:t>tzusagen</w:t>
      </w:r>
      <w:proofErr w:type="spellEnd"/>
      <w:r>
        <w:t xml:space="preserve"> / </w:t>
      </w:r>
      <w:proofErr w:type="spellStart"/>
      <w:r>
        <w:t>tzugegeben</w:t>
      </w:r>
      <w:proofErr w:type="spellEnd"/>
      <w:r>
        <w:t xml:space="preserve"> / unser </w:t>
      </w:r>
      <w:proofErr w:type="spellStart"/>
      <w:r>
        <w:t>tzweyfell</w:t>
      </w:r>
      <w:proofErr w:type="spellEnd"/>
      <w:r>
        <w:t xml:space="preserve"> </w:t>
      </w:r>
      <w:proofErr w:type="spellStart"/>
      <w:r>
        <w:t>tzu</w:t>
      </w:r>
      <w:proofErr w:type="spellEnd"/>
      <w:r>
        <w:t xml:space="preserve"> </w:t>
      </w:r>
      <w:proofErr w:type="spellStart"/>
      <w:r>
        <w:t>dempfen</w:t>
      </w:r>
      <w:proofErr w:type="spellEnd"/>
      <w:r>
        <w:t xml:space="preserve">. </w:t>
      </w:r>
      <w:proofErr w:type="spellStart"/>
      <w:r>
        <w:t>Wiltu</w:t>
      </w:r>
      <w:proofErr w:type="spellEnd"/>
      <w:r>
        <w:t xml:space="preserve"> dich des wundern / </w:t>
      </w:r>
      <w:proofErr w:type="spellStart"/>
      <w:r>
        <w:t>unn</w:t>
      </w:r>
      <w:proofErr w:type="spellEnd"/>
      <w:r>
        <w:t xml:space="preserve"> </w:t>
      </w:r>
      <w:proofErr w:type="spellStart"/>
      <w:r>
        <w:t>unnutzlich</w:t>
      </w:r>
      <w:proofErr w:type="spellEnd"/>
      <w:r>
        <w:t xml:space="preserve"> oder unchristlich von uns reden / das wir </w:t>
      </w:r>
      <w:proofErr w:type="spellStart"/>
      <w:r>
        <w:t>obgenante</w:t>
      </w:r>
      <w:proofErr w:type="spellEnd"/>
      <w:r>
        <w:t xml:space="preserve"> ding </w:t>
      </w:r>
      <w:proofErr w:type="spellStart"/>
      <w:r>
        <w:t>zeychen</w:t>
      </w:r>
      <w:proofErr w:type="spellEnd"/>
      <w:r>
        <w:t xml:space="preserve"> </w:t>
      </w:r>
      <w:proofErr w:type="spellStart"/>
      <w:r>
        <w:t>heyssen</w:t>
      </w:r>
      <w:proofErr w:type="spellEnd"/>
      <w:r>
        <w:t xml:space="preserve"> / was wollen sie sagen / </w:t>
      </w:r>
      <w:proofErr w:type="spellStart"/>
      <w:r>
        <w:t>wan</w:t>
      </w:r>
      <w:proofErr w:type="spellEnd"/>
      <w:r>
        <w:t xml:space="preserve"> sie </w:t>
      </w:r>
      <w:proofErr w:type="spellStart"/>
      <w:r>
        <w:t>wort</w:t>
      </w:r>
      <w:proofErr w:type="spellEnd"/>
      <w:r>
        <w:t xml:space="preserve"> Christi </w:t>
      </w:r>
      <w:proofErr w:type="spellStart"/>
      <w:r>
        <w:t>leeßen</w:t>
      </w:r>
      <w:proofErr w:type="spellEnd"/>
      <w:r>
        <w:t xml:space="preserve"> / der spricht. Wie Moses die schlangen in der </w:t>
      </w:r>
      <w:proofErr w:type="spellStart"/>
      <w:r>
        <w:t>wustung</w:t>
      </w:r>
      <w:proofErr w:type="spellEnd"/>
      <w:r>
        <w:t xml:space="preserve"> </w:t>
      </w:r>
      <w:proofErr w:type="spellStart"/>
      <w:r>
        <w:t>erhocht</w:t>
      </w:r>
      <w:proofErr w:type="spellEnd"/>
      <w:r>
        <w:t xml:space="preserve"> </w:t>
      </w:r>
      <w:proofErr w:type="spellStart"/>
      <w:r>
        <w:t>hatt</w:t>
      </w:r>
      <w:proofErr w:type="spellEnd"/>
      <w:r>
        <w:t xml:space="preserve"> / </w:t>
      </w:r>
      <w:proofErr w:type="spellStart"/>
      <w:r>
        <w:t>alßo</w:t>
      </w:r>
      <w:proofErr w:type="spellEnd"/>
      <w:r>
        <w:t xml:space="preserve"> muß der Sohn des </w:t>
      </w:r>
      <w:proofErr w:type="spellStart"/>
      <w:r>
        <w:t>menschen</w:t>
      </w:r>
      <w:proofErr w:type="spellEnd"/>
      <w:r>
        <w:t xml:space="preserve"> auch </w:t>
      </w:r>
      <w:proofErr w:type="spellStart"/>
      <w:r>
        <w:t>auffgehenckt</w:t>
      </w:r>
      <w:proofErr w:type="spellEnd"/>
      <w:r>
        <w:t xml:space="preserve"> werden / </w:t>
      </w:r>
      <w:proofErr w:type="spellStart"/>
      <w:r>
        <w:t>auff</w:t>
      </w:r>
      <w:proofErr w:type="spellEnd"/>
      <w:r>
        <w:t xml:space="preserve"> das </w:t>
      </w:r>
      <w:proofErr w:type="spellStart"/>
      <w:r>
        <w:t>meniglicher</w:t>
      </w:r>
      <w:proofErr w:type="spellEnd"/>
      <w:r>
        <w:t xml:space="preserve"> / der </w:t>
      </w:r>
      <w:proofErr w:type="spellStart"/>
      <w:r>
        <w:t>yn</w:t>
      </w:r>
      <w:proofErr w:type="spellEnd"/>
      <w:r>
        <w:t xml:space="preserve"> </w:t>
      </w:r>
      <w:proofErr w:type="spellStart"/>
      <w:r>
        <w:t>yhnen</w:t>
      </w:r>
      <w:proofErr w:type="spellEnd"/>
      <w:r>
        <w:t xml:space="preserve"> glaubet / </w:t>
      </w:r>
      <w:proofErr w:type="spellStart"/>
      <w:r>
        <w:t>nit</w:t>
      </w:r>
      <w:proofErr w:type="spellEnd"/>
      <w:r>
        <w:t xml:space="preserve"> </w:t>
      </w:r>
      <w:proofErr w:type="spellStart"/>
      <w:r>
        <w:t>verderb</w:t>
      </w:r>
      <w:proofErr w:type="spellEnd"/>
      <w:r>
        <w:t xml:space="preserve"> / sondern das ewig leben hab. Joan. </w:t>
      </w:r>
      <w:proofErr w:type="spellStart"/>
      <w:r>
        <w:t>iii.</w:t>
      </w:r>
      <w:proofErr w:type="spellEnd"/>
      <w:r>
        <w:t xml:space="preserve"> Mit </w:t>
      </w:r>
      <w:proofErr w:type="spellStart"/>
      <w:r>
        <w:t>disem</w:t>
      </w:r>
      <w:proofErr w:type="spellEnd"/>
      <w:r>
        <w:t xml:space="preserve"> </w:t>
      </w:r>
      <w:proofErr w:type="spellStart"/>
      <w:r>
        <w:t>wort</w:t>
      </w:r>
      <w:proofErr w:type="spellEnd"/>
      <w:r>
        <w:t xml:space="preserve"> gibt uns Christus zuerkennen das er am Creutz ein </w:t>
      </w:r>
      <w:proofErr w:type="spellStart"/>
      <w:r>
        <w:t>tzeychen</w:t>
      </w:r>
      <w:proofErr w:type="spellEnd"/>
      <w:r>
        <w:t xml:space="preserve"> gewest ist / wie die schlang </w:t>
      </w:r>
      <w:proofErr w:type="spellStart"/>
      <w:r>
        <w:t>Moisi</w:t>
      </w:r>
      <w:proofErr w:type="spellEnd"/>
      <w:r>
        <w:t xml:space="preserve"> in der </w:t>
      </w:r>
      <w:proofErr w:type="spellStart"/>
      <w:r>
        <w:t>wüstnis</w:t>
      </w:r>
      <w:proofErr w:type="spellEnd"/>
      <w:r>
        <w:t xml:space="preserve"> / die zu </w:t>
      </w:r>
      <w:proofErr w:type="spellStart"/>
      <w:r>
        <w:t>eynem</w:t>
      </w:r>
      <w:proofErr w:type="spellEnd"/>
      <w:r>
        <w:t xml:space="preserve"> </w:t>
      </w:r>
      <w:proofErr w:type="spellStart"/>
      <w:r>
        <w:t>zeychen</w:t>
      </w:r>
      <w:proofErr w:type="spellEnd"/>
      <w:r>
        <w:t xml:space="preserve"> </w:t>
      </w:r>
      <w:proofErr w:type="spellStart"/>
      <w:r>
        <w:t>auffgeworffen</w:t>
      </w:r>
      <w:proofErr w:type="spellEnd"/>
      <w:r>
        <w:t xml:space="preserve"> war. Num. xi. Was wollen sie nu sagen </w:t>
      </w:r>
      <w:proofErr w:type="spellStart"/>
      <w:r>
        <w:t>wan</w:t>
      </w:r>
      <w:proofErr w:type="spellEnd"/>
      <w:r>
        <w:t xml:space="preserve"> sie </w:t>
      </w:r>
      <w:proofErr w:type="spellStart"/>
      <w:r>
        <w:t>gotlichs</w:t>
      </w:r>
      <w:proofErr w:type="spellEnd"/>
      <w:r>
        <w:t xml:space="preserve"> </w:t>
      </w:r>
      <w:proofErr w:type="spellStart"/>
      <w:r>
        <w:t>wort</w:t>
      </w:r>
      <w:proofErr w:type="spellEnd"/>
      <w:r>
        <w:t xml:space="preserve"> </w:t>
      </w:r>
      <w:proofErr w:type="spellStart"/>
      <w:r>
        <w:t>clar</w:t>
      </w:r>
      <w:proofErr w:type="spellEnd"/>
      <w:r>
        <w:t xml:space="preserve"> </w:t>
      </w:r>
      <w:proofErr w:type="spellStart"/>
      <w:r>
        <w:t>verstendigt</w:t>
      </w:r>
      <w:proofErr w:type="spellEnd"/>
      <w:r>
        <w:t xml:space="preserve"> / das Christus ein </w:t>
      </w:r>
      <w:proofErr w:type="spellStart"/>
      <w:r>
        <w:t>zeychen</w:t>
      </w:r>
      <w:proofErr w:type="spellEnd"/>
      <w:r>
        <w:t xml:space="preserve"> am </w:t>
      </w:r>
      <w:proofErr w:type="spellStart"/>
      <w:r>
        <w:t>creutz</w:t>
      </w:r>
      <w:proofErr w:type="spellEnd"/>
      <w:r>
        <w:t xml:space="preserve"> gewest: wie die schlang </w:t>
      </w:r>
      <w:proofErr w:type="spellStart"/>
      <w:r>
        <w:t>Moisi</w:t>
      </w:r>
      <w:proofErr w:type="spellEnd"/>
      <w:r>
        <w:t xml:space="preserve"> den gebissen und </w:t>
      </w:r>
      <w:proofErr w:type="spellStart"/>
      <w:r>
        <w:t>ansehern</w:t>
      </w:r>
      <w:proofErr w:type="spellEnd"/>
      <w:r>
        <w:t xml:space="preserve"> was </w:t>
      </w:r>
      <w:proofErr w:type="spellStart"/>
      <w:r>
        <w:t>auffgehenckt</w:t>
      </w:r>
      <w:proofErr w:type="spellEnd"/>
      <w:r>
        <w:t xml:space="preserve">? </w:t>
      </w:r>
      <w:proofErr w:type="spellStart"/>
      <w:r>
        <w:t>Wilche</w:t>
      </w:r>
      <w:proofErr w:type="spellEnd"/>
      <w:r>
        <w:t xml:space="preserve"> die schlangen ansahen / die </w:t>
      </w:r>
      <w:proofErr w:type="spellStart"/>
      <w:r>
        <w:t>warden</w:t>
      </w:r>
      <w:proofErr w:type="spellEnd"/>
      <w:r>
        <w:t xml:space="preserve"> gesund gemacht / </w:t>
      </w:r>
      <w:proofErr w:type="spellStart"/>
      <w:r>
        <w:t>wilche</w:t>
      </w:r>
      <w:proofErr w:type="spellEnd"/>
      <w:r>
        <w:t xml:space="preserve"> </w:t>
      </w:r>
      <w:proofErr w:type="spellStart"/>
      <w:r>
        <w:t>Chrsitum</w:t>
      </w:r>
      <w:proofErr w:type="spellEnd"/>
      <w:r>
        <w:t xml:space="preserve"> / </w:t>
      </w:r>
      <w:proofErr w:type="spellStart"/>
      <w:r>
        <w:t>ym</w:t>
      </w:r>
      <w:proofErr w:type="spellEnd"/>
      <w:r>
        <w:t xml:space="preserve"> glauben / ansahen die </w:t>
      </w:r>
      <w:proofErr w:type="spellStart"/>
      <w:r>
        <w:t>hetten</w:t>
      </w:r>
      <w:proofErr w:type="spellEnd"/>
      <w:r>
        <w:t xml:space="preserve"> das ewig leben / und waren vor </w:t>
      </w:r>
      <w:proofErr w:type="spellStart"/>
      <w:r>
        <w:t>verdamniß</w:t>
      </w:r>
      <w:proofErr w:type="spellEnd"/>
      <w:r>
        <w:t xml:space="preserve"> versichert. Die schlangen was ein </w:t>
      </w:r>
      <w:proofErr w:type="spellStart"/>
      <w:r>
        <w:t>tzeychen</w:t>
      </w:r>
      <w:proofErr w:type="spellEnd"/>
      <w:r>
        <w:t xml:space="preserve"> der </w:t>
      </w:r>
      <w:proofErr w:type="spellStart"/>
      <w:r>
        <w:t>verheyschung</w:t>
      </w:r>
      <w:proofErr w:type="spellEnd"/>
      <w:r>
        <w:t xml:space="preserve"> / die </w:t>
      </w:r>
      <w:proofErr w:type="spellStart"/>
      <w:r>
        <w:t>leypliche</w:t>
      </w:r>
      <w:proofErr w:type="spellEnd"/>
      <w:r>
        <w:t xml:space="preserve"> </w:t>
      </w:r>
      <w:proofErr w:type="spellStart"/>
      <w:r>
        <w:t>gesundheit</w:t>
      </w:r>
      <w:proofErr w:type="spellEnd"/>
      <w:r>
        <w:t xml:space="preserve"> </w:t>
      </w:r>
      <w:proofErr w:type="spellStart"/>
      <w:r>
        <w:t>verkundiget</w:t>
      </w:r>
      <w:proofErr w:type="spellEnd"/>
      <w:r>
        <w:t xml:space="preserve">. Christus ein </w:t>
      </w:r>
      <w:proofErr w:type="spellStart"/>
      <w:r>
        <w:t>tzeychen</w:t>
      </w:r>
      <w:proofErr w:type="spellEnd"/>
      <w:r>
        <w:t xml:space="preserve"> der </w:t>
      </w:r>
      <w:proofErr w:type="spellStart"/>
      <w:r>
        <w:t>zusag</w:t>
      </w:r>
      <w:proofErr w:type="spellEnd"/>
      <w:r>
        <w:t xml:space="preserve"> / die allen </w:t>
      </w:r>
      <w:proofErr w:type="spellStart"/>
      <w:r>
        <w:t>glaubigen</w:t>
      </w:r>
      <w:proofErr w:type="spellEnd"/>
      <w:r>
        <w:t xml:space="preserve"> / geistlich </w:t>
      </w:r>
      <w:proofErr w:type="spellStart"/>
      <w:r>
        <w:t>gesundheit</w:t>
      </w:r>
      <w:proofErr w:type="spellEnd"/>
      <w:r>
        <w:t xml:space="preserve"> / </w:t>
      </w:r>
      <w:proofErr w:type="spellStart"/>
      <w:r>
        <w:t>verhutung</w:t>
      </w:r>
      <w:proofErr w:type="spellEnd"/>
      <w:r>
        <w:t xml:space="preserve"> des </w:t>
      </w:r>
      <w:proofErr w:type="spellStart"/>
      <w:r>
        <w:t>verderbenß</w:t>
      </w:r>
      <w:proofErr w:type="spellEnd"/>
      <w:r>
        <w:t xml:space="preserve"> / </w:t>
      </w:r>
      <w:proofErr w:type="spellStart"/>
      <w:r>
        <w:t>unn</w:t>
      </w:r>
      <w:proofErr w:type="spellEnd"/>
      <w:r>
        <w:t xml:space="preserve"> ewig leben </w:t>
      </w:r>
      <w:proofErr w:type="spellStart"/>
      <w:r>
        <w:t>verhiesch</w:t>
      </w:r>
      <w:proofErr w:type="spellEnd"/>
      <w:r>
        <w:t xml:space="preserve">. </w:t>
      </w:r>
      <w:proofErr w:type="spellStart"/>
      <w:r>
        <w:t>Sih</w:t>
      </w:r>
      <w:proofErr w:type="spellEnd"/>
      <w:r>
        <w:t xml:space="preserve"> das Christus ein </w:t>
      </w:r>
      <w:proofErr w:type="spellStart"/>
      <w:r>
        <w:t>zeychen</w:t>
      </w:r>
      <w:proofErr w:type="spellEnd"/>
      <w:r>
        <w:t xml:space="preserve"> ist. </w:t>
      </w:r>
      <w:proofErr w:type="spellStart"/>
      <w:r>
        <w:t>Sih</w:t>
      </w:r>
      <w:proofErr w:type="spellEnd"/>
      <w:r>
        <w:t xml:space="preserve"> wie Christus alle </w:t>
      </w:r>
      <w:proofErr w:type="spellStart"/>
      <w:r>
        <w:t>gerechtigkeit</w:t>
      </w:r>
      <w:proofErr w:type="spellEnd"/>
      <w:r>
        <w:t xml:space="preserve"> </w:t>
      </w:r>
      <w:proofErr w:type="spellStart"/>
      <w:r>
        <w:t>uber</w:t>
      </w:r>
      <w:proofErr w:type="spellEnd"/>
      <w:r>
        <w:t xml:space="preserve"> sich in </w:t>
      </w:r>
      <w:proofErr w:type="spellStart"/>
      <w:r>
        <w:t>seynen</w:t>
      </w:r>
      <w:proofErr w:type="spellEnd"/>
      <w:r>
        <w:t xml:space="preserve"> </w:t>
      </w:r>
      <w:proofErr w:type="spellStart"/>
      <w:r>
        <w:t>vatter</w:t>
      </w:r>
      <w:proofErr w:type="spellEnd"/>
      <w:r>
        <w:t xml:space="preserve"> </w:t>
      </w:r>
      <w:proofErr w:type="spellStart"/>
      <w:r>
        <w:t>aufftregt</w:t>
      </w:r>
      <w:proofErr w:type="spellEnd"/>
      <w:r>
        <w:t xml:space="preserve"> / der allein </w:t>
      </w:r>
      <w:proofErr w:type="spellStart"/>
      <w:r>
        <w:t>gott</w:t>
      </w:r>
      <w:proofErr w:type="spellEnd"/>
      <w:r>
        <w:t xml:space="preserve"> ist / und mit </w:t>
      </w:r>
      <w:proofErr w:type="spellStart"/>
      <w:r>
        <w:t>keyner</w:t>
      </w:r>
      <w:proofErr w:type="spellEnd"/>
      <w:r>
        <w:t xml:space="preserve"> </w:t>
      </w:r>
      <w:proofErr w:type="spellStart"/>
      <w:r>
        <w:t>creaturn</w:t>
      </w:r>
      <w:proofErr w:type="spellEnd"/>
      <w:r>
        <w:t xml:space="preserve"> vereint / als Christus vereint was. </w:t>
      </w:r>
      <w:proofErr w:type="spellStart"/>
      <w:r>
        <w:t>Sih</w:t>
      </w:r>
      <w:proofErr w:type="spellEnd"/>
      <w:r>
        <w:t xml:space="preserve"> das ist / das Paulus spricht. Er ist ein gerechter / der gerecht macht / den </w:t>
      </w:r>
      <w:proofErr w:type="spellStart"/>
      <w:r>
        <w:t>yhenen</w:t>
      </w:r>
      <w:proofErr w:type="spellEnd"/>
      <w:r>
        <w:t xml:space="preserve"> / der durch den glauben Christi ist. </w:t>
      </w:r>
      <w:proofErr w:type="spellStart"/>
      <w:r>
        <w:t>Rho</w:t>
      </w:r>
      <w:proofErr w:type="spellEnd"/>
      <w:r>
        <w:t xml:space="preserve">. </w:t>
      </w:r>
      <w:proofErr w:type="spellStart"/>
      <w:r>
        <w:t>iii.</w:t>
      </w:r>
      <w:proofErr w:type="spellEnd"/>
      <w:r>
        <w:t xml:space="preserve"> </w:t>
      </w:r>
    </w:p>
    <w:p w14:paraId="76E80308" w14:textId="77777777" w:rsidR="00336EE5" w:rsidRDefault="00336EE5" w:rsidP="00336EE5">
      <w:pPr>
        <w:pStyle w:val="StandardWeb"/>
      </w:pPr>
      <w:r>
        <w:t xml:space="preserve">xvii. </w:t>
      </w:r>
      <w:proofErr w:type="spellStart"/>
      <w:r>
        <w:t>Wiewol</w:t>
      </w:r>
      <w:proofErr w:type="spellEnd"/>
      <w:r>
        <w:t xml:space="preserve"> </w:t>
      </w:r>
      <w:proofErr w:type="spellStart"/>
      <w:r>
        <w:t>dz</w:t>
      </w:r>
      <w:proofErr w:type="spellEnd"/>
      <w:r>
        <w:t xml:space="preserve"> gnug </w:t>
      </w:r>
      <w:proofErr w:type="spellStart"/>
      <w:r>
        <w:t>solt</w:t>
      </w:r>
      <w:proofErr w:type="spellEnd"/>
      <w:r>
        <w:t xml:space="preserve"> sein. </w:t>
      </w:r>
      <w:proofErr w:type="spellStart"/>
      <w:r>
        <w:t>Dannest</w:t>
      </w:r>
      <w:proofErr w:type="spellEnd"/>
      <w:r>
        <w:t xml:space="preserve"> sollen unser feind wissen / </w:t>
      </w:r>
      <w:proofErr w:type="spellStart"/>
      <w:r>
        <w:t>dz</w:t>
      </w:r>
      <w:proofErr w:type="spellEnd"/>
      <w:r>
        <w:t xml:space="preserve"> der </w:t>
      </w:r>
      <w:proofErr w:type="spellStart"/>
      <w:r>
        <w:t>herr</w:t>
      </w:r>
      <w:proofErr w:type="spellEnd"/>
      <w:r>
        <w:t xml:space="preserve"> ein </w:t>
      </w:r>
      <w:proofErr w:type="spellStart"/>
      <w:r>
        <w:t>zeychen</w:t>
      </w:r>
      <w:proofErr w:type="spellEnd"/>
      <w:r>
        <w:t xml:space="preserve"> </w:t>
      </w:r>
      <w:proofErr w:type="spellStart"/>
      <w:r>
        <w:t>ym</w:t>
      </w:r>
      <w:proofErr w:type="spellEnd"/>
      <w:r>
        <w:t xml:space="preserve"> Esa. </w:t>
      </w:r>
      <w:proofErr w:type="spellStart"/>
      <w:r>
        <w:t>genant</w:t>
      </w:r>
      <w:proofErr w:type="spellEnd"/>
      <w:r>
        <w:t xml:space="preserve"> ist. </w:t>
      </w:r>
      <w:proofErr w:type="spellStart"/>
      <w:r>
        <w:t>Wilcher</w:t>
      </w:r>
      <w:proofErr w:type="spellEnd"/>
      <w:r>
        <w:t xml:space="preserve"> in lv. c. also spricht. Der </w:t>
      </w:r>
      <w:proofErr w:type="spellStart"/>
      <w:r>
        <w:t>herr</w:t>
      </w:r>
      <w:proofErr w:type="spellEnd"/>
      <w:r>
        <w:t xml:space="preserve"> wird </w:t>
      </w:r>
      <w:proofErr w:type="spellStart"/>
      <w:r>
        <w:t>yhn</w:t>
      </w:r>
      <w:proofErr w:type="spellEnd"/>
      <w:r>
        <w:t xml:space="preserve"> zu </w:t>
      </w:r>
      <w:proofErr w:type="spellStart"/>
      <w:r>
        <w:t>eynem</w:t>
      </w:r>
      <w:proofErr w:type="spellEnd"/>
      <w:r>
        <w:t xml:space="preserve"> </w:t>
      </w:r>
      <w:proofErr w:type="spellStart"/>
      <w:r>
        <w:t>namen</w:t>
      </w:r>
      <w:proofErr w:type="spellEnd"/>
      <w:r>
        <w:t xml:space="preserve"> / </w:t>
      </w:r>
      <w:proofErr w:type="spellStart"/>
      <w:r>
        <w:t>unn</w:t>
      </w:r>
      <w:proofErr w:type="spellEnd"/>
      <w:r>
        <w:t xml:space="preserve"> ewigem </w:t>
      </w:r>
      <w:proofErr w:type="spellStart"/>
      <w:r>
        <w:t>zeychen</w:t>
      </w:r>
      <w:proofErr w:type="spellEnd"/>
      <w:r>
        <w:t xml:space="preserve"> sein / das nicht vergehn </w:t>
      </w:r>
      <w:proofErr w:type="spellStart"/>
      <w:r>
        <w:t>wirt</w:t>
      </w:r>
      <w:proofErr w:type="spellEnd"/>
      <w:r>
        <w:t xml:space="preserve">. Sich der </w:t>
      </w:r>
      <w:proofErr w:type="spellStart"/>
      <w:r>
        <w:t>herr</w:t>
      </w:r>
      <w:proofErr w:type="spellEnd"/>
      <w:r>
        <w:t xml:space="preserve"> soll ein wenig </w:t>
      </w:r>
      <w:proofErr w:type="spellStart"/>
      <w:r>
        <w:t>unvergencklich</w:t>
      </w:r>
      <w:proofErr w:type="spellEnd"/>
      <w:r>
        <w:t xml:space="preserve"> </w:t>
      </w:r>
      <w:proofErr w:type="spellStart"/>
      <w:r>
        <w:t>zeychen</w:t>
      </w:r>
      <w:proofErr w:type="spellEnd"/>
      <w:r>
        <w:t xml:space="preserve"> sein. Wie er selber spricht. Ich </w:t>
      </w:r>
      <w:proofErr w:type="spellStart"/>
      <w:r>
        <w:t>werd</w:t>
      </w:r>
      <w:proofErr w:type="spellEnd"/>
      <w:r>
        <w:t xml:space="preserve"> bey euch </w:t>
      </w:r>
      <w:proofErr w:type="spellStart"/>
      <w:r>
        <w:t>bleyben</w:t>
      </w:r>
      <w:proofErr w:type="spellEnd"/>
      <w:r>
        <w:t xml:space="preserve"> / </w:t>
      </w:r>
      <w:proofErr w:type="spellStart"/>
      <w:r>
        <w:t>biß</w:t>
      </w:r>
      <w:proofErr w:type="spellEnd"/>
      <w:r>
        <w:t xml:space="preserve"> </w:t>
      </w:r>
      <w:proofErr w:type="spellStart"/>
      <w:r>
        <w:t>anß</w:t>
      </w:r>
      <w:proofErr w:type="spellEnd"/>
      <w:r>
        <w:t xml:space="preserve"> end der </w:t>
      </w:r>
      <w:proofErr w:type="spellStart"/>
      <w:r>
        <w:t>welt</w:t>
      </w:r>
      <w:proofErr w:type="spellEnd"/>
      <w:r>
        <w:t xml:space="preserve">. </w:t>
      </w:r>
      <w:proofErr w:type="spellStart"/>
      <w:r>
        <w:t>Alßo</w:t>
      </w:r>
      <w:proofErr w:type="spellEnd"/>
      <w:r>
        <w:t xml:space="preserve"> ist uns Christus ein ewig </w:t>
      </w:r>
      <w:proofErr w:type="spellStart"/>
      <w:r>
        <w:t>tzeychen</w:t>
      </w:r>
      <w:proofErr w:type="spellEnd"/>
      <w:r>
        <w:t xml:space="preserve">. Den </w:t>
      </w:r>
      <w:proofErr w:type="spellStart"/>
      <w:r>
        <w:t>unglaubigen</w:t>
      </w:r>
      <w:proofErr w:type="spellEnd"/>
      <w:r>
        <w:t xml:space="preserve"> ist er ein </w:t>
      </w:r>
      <w:proofErr w:type="spellStart"/>
      <w:r>
        <w:t>tzeychen</w:t>
      </w:r>
      <w:proofErr w:type="spellEnd"/>
      <w:r>
        <w:t xml:space="preserve"> / des widerpellen / das </w:t>
      </w:r>
      <w:proofErr w:type="spellStart"/>
      <w:r>
        <w:t>yderman</w:t>
      </w:r>
      <w:proofErr w:type="spellEnd"/>
      <w:r>
        <w:t xml:space="preserve"> anficht / das sie widersprechen / als Simeon gesagt </w:t>
      </w:r>
      <w:proofErr w:type="spellStart"/>
      <w:r>
        <w:t>hatt</w:t>
      </w:r>
      <w:proofErr w:type="spellEnd"/>
      <w:r>
        <w:t xml:space="preserve">. Luce. ii. </w:t>
      </w:r>
    </w:p>
    <w:p w14:paraId="3DC931D5" w14:textId="77777777" w:rsidR="00336EE5" w:rsidRDefault="00336EE5" w:rsidP="00336EE5">
      <w:pPr>
        <w:pStyle w:val="StandardWeb"/>
      </w:pPr>
      <w:r>
        <w:t xml:space="preserve">xviii. Esaias saget auch / das der </w:t>
      </w:r>
      <w:proofErr w:type="spellStart"/>
      <w:r>
        <w:t>herr</w:t>
      </w:r>
      <w:proofErr w:type="spellEnd"/>
      <w:r>
        <w:t xml:space="preserve"> uns </w:t>
      </w:r>
      <w:proofErr w:type="spellStart"/>
      <w:r>
        <w:t>tzu</w:t>
      </w:r>
      <w:proofErr w:type="spellEnd"/>
      <w:r>
        <w:t xml:space="preserve"> </w:t>
      </w:r>
      <w:proofErr w:type="spellStart"/>
      <w:r>
        <w:t>eynem</w:t>
      </w:r>
      <w:proofErr w:type="spellEnd"/>
      <w:r>
        <w:t xml:space="preserve"> </w:t>
      </w:r>
      <w:proofErr w:type="spellStart"/>
      <w:r>
        <w:t>namen</w:t>
      </w:r>
      <w:proofErr w:type="spellEnd"/>
      <w:r>
        <w:t xml:space="preserve"> </w:t>
      </w:r>
      <w:proofErr w:type="spellStart"/>
      <w:r>
        <w:t>wirt</w:t>
      </w:r>
      <w:proofErr w:type="spellEnd"/>
      <w:r>
        <w:t xml:space="preserve"> werden. das ist. Wir werden uns in </w:t>
      </w:r>
      <w:proofErr w:type="spellStart"/>
      <w:r>
        <w:t>seynem</w:t>
      </w:r>
      <w:proofErr w:type="spellEnd"/>
      <w:r>
        <w:t xml:space="preserve"> </w:t>
      </w:r>
      <w:proofErr w:type="spellStart"/>
      <w:r>
        <w:t>namen</w:t>
      </w:r>
      <w:proofErr w:type="spellEnd"/>
      <w:r>
        <w:t xml:space="preserve"> nennen / </w:t>
      </w:r>
      <w:proofErr w:type="spellStart"/>
      <w:r>
        <w:t>drumb</w:t>
      </w:r>
      <w:proofErr w:type="spellEnd"/>
      <w:r>
        <w:t xml:space="preserve"> nennen wir uns Christen / von Christo / und wie wir </w:t>
      </w:r>
      <w:proofErr w:type="spellStart"/>
      <w:r>
        <w:t>yn</w:t>
      </w:r>
      <w:proofErr w:type="spellEnd"/>
      <w:r>
        <w:t xml:space="preserve"> </w:t>
      </w:r>
      <w:proofErr w:type="spellStart"/>
      <w:r>
        <w:t>yhm</w:t>
      </w:r>
      <w:proofErr w:type="spellEnd"/>
      <w:r>
        <w:t xml:space="preserve"> </w:t>
      </w:r>
      <w:proofErr w:type="spellStart"/>
      <w:r>
        <w:t>eynen</w:t>
      </w:r>
      <w:proofErr w:type="spellEnd"/>
      <w:r>
        <w:t xml:space="preserve"> </w:t>
      </w:r>
      <w:proofErr w:type="spellStart"/>
      <w:r>
        <w:t>namen</w:t>
      </w:r>
      <w:proofErr w:type="spellEnd"/>
      <w:r>
        <w:t xml:space="preserve"> haben / </w:t>
      </w:r>
      <w:proofErr w:type="spellStart"/>
      <w:r>
        <w:t>alßo</w:t>
      </w:r>
      <w:proofErr w:type="spellEnd"/>
      <w:r>
        <w:t xml:space="preserve"> </w:t>
      </w:r>
      <w:proofErr w:type="spellStart"/>
      <w:r>
        <w:t>seind</w:t>
      </w:r>
      <w:proofErr w:type="spellEnd"/>
      <w:r>
        <w:t xml:space="preserve"> wir in Christo / ein </w:t>
      </w:r>
      <w:proofErr w:type="spellStart"/>
      <w:r>
        <w:t>leyb</w:t>
      </w:r>
      <w:proofErr w:type="spellEnd"/>
      <w:r>
        <w:t xml:space="preserve">. Demnach spricht Paulus auch. Wir </w:t>
      </w:r>
      <w:proofErr w:type="spellStart"/>
      <w:r>
        <w:t>seind</w:t>
      </w:r>
      <w:proofErr w:type="spellEnd"/>
      <w:r>
        <w:t xml:space="preserve"> alle / ein </w:t>
      </w:r>
      <w:proofErr w:type="spellStart"/>
      <w:r>
        <w:t>brot</w:t>
      </w:r>
      <w:proofErr w:type="spellEnd"/>
      <w:r>
        <w:t xml:space="preserve">. die von </w:t>
      </w:r>
      <w:proofErr w:type="spellStart"/>
      <w:r>
        <w:t>eynem</w:t>
      </w:r>
      <w:proofErr w:type="spellEnd"/>
      <w:r>
        <w:t xml:space="preserve"> </w:t>
      </w:r>
      <w:proofErr w:type="spellStart"/>
      <w:r>
        <w:t>brott</w:t>
      </w:r>
      <w:proofErr w:type="spellEnd"/>
      <w:r>
        <w:t xml:space="preserve"> essen / </w:t>
      </w:r>
      <w:proofErr w:type="spellStart"/>
      <w:r>
        <w:t>alßo</w:t>
      </w:r>
      <w:proofErr w:type="spellEnd"/>
      <w:r>
        <w:t xml:space="preserve"> ist uns der </w:t>
      </w:r>
      <w:proofErr w:type="spellStart"/>
      <w:r>
        <w:t>herr</w:t>
      </w:r>
      <w:proofErr w:type="spellEnd"/>
      <w:r>
        <w:t xml:space="preserve"> </w:t>
      </w:r>
      <w:proofErr w:type="spellStart"/>
      <w:r>
        <w:t>genent</w:t>
      </w:r>
      <w:proofErr w:type="spellEnd"/>
      <w:r>
        <w:t xml:space="preserve"> / oder </w:t>
      </w:r>
      <w:proofErr w:type="spellStart"/>
      <w:r>
        <w:t>tzu</w:t>
      </w:r>
      <w:proofErr w:type="spellEnd"/>
      <w:r>
        <w:t xml:space="preserve"> </w:t>
      </w:r>
      <w:proofErr w:type="spellStart"/>
      <w:r>
        <w:t>eynem</w:t>
      </w:r>
      <w:proofErr w:type="spellEnd"/>
      <w:r>
        <w:t xml:space="preserve"> </w:t>
      </w:r>
      <w:proofErr w:type="spellStart"/>
      <w:r>
        <w:t>namen</w:t>
      </w:r>
      <w:proofErr w:type="spellEnd"/>
      <w:r>
        <w:t xml:space="preserve"> / das wir ein </w:t>
      </w:r>
      <w:proofErr w:type="spellStart"/>
      <w:r>
        <w:t>brott</w:t>
      </w:r>
      <w:proofErr w:type="spellEnd"/>
      <w:r>
        <w:t xml:space="preserve"> / ein </w:t>
      </w:r>
      <w:proofErr w:type="spellStart"/>
      <w:r>
        <w:t>leyb</w:t>
      </w:r>
      <w:proofErr w:type="spellEnd"/>
      <w:r>
        <w:t xml:space="preserve"> / ein Christlicher </w:t>
      </w:r>
      <w:proofErr w:type="spellStart"/>
      <w:r>
        <w:t>hauff</w:t>
      </w:r>
      <w:proofErr w:type="spellEnd"/>
      <w:r>
        <w:t xml:space="preserve"> </w:t>
      </w:r>
      <w:proofErr w:type="spellStart"/>
      <w:r>
        <w:t>seind</w:t>
      </w:r>
      <w:proofErr w:type="spellEnd"/>
      <w:r>
        <w:t xml:space="preserve">. </w:t>
      </w:r>
      <w:proofErr w:type="spellStart"/>
      <w:r>
        <w:t>Darauß</w:t>
      </w:r>
      <w:proofErr w:type="spellEnd"/>
      <w:r>
        <w:t xml:space="preserve"> </w:t>
      </w:r>
      <w:proofErr w:type="spellStart"/>
      <w:r>
        <w:t>volget</w:t>
      </w:r>
      <w:proofErr w:type="spellEnd"/>
      <w:r>
        <w:t xml:space="preserve"> / weil Christus ein </w:t>
      </w:r>
      <w:proofErr w:type="spellStart"/>
      <w:r>
        <w:t>zeichen</w:t>
      </w:r>
      <w:proofErr w:type="spellEnd"/>
      <w:r>
        <w:t xml:space="preserve"> ist / das auch </w:t>
      </w:r>
      <w:proofErr w:type="spellStart"/>
      <w:r>
        <w:t>brott</w:t>
      </w:r>
      <w:proofErr w:type="spellEnd"/>
      <w:r>
        <w:t xml:space="preserve"> und wein </w:t>
      </w:r>
      <w:proofErr w:type="spellStart"/>
      <w:r>
        <w:t>tzwey</w:t>
      </w:r>
      <w:proofErr w:type="spellEnd"/>
      <w:r>
        <w:t xml:space="preserve"> </w:t>
      </w:r>
      <w:proofErr w:type="spellStart"/>
      <w:r>
        <w:t>tzeychen</w:t>
      </w:r>
      <w:proofErr w:type="spellEnd"/>
      <w:r>
        <w:t xml:space="preserve"> </w:t>
      </w:r>
      <w:proofErr w:type="spellStart"/>
      <w:r>
        <w:t>woll</w:t>
      </w:r>
      <w:proofErr w:type="spellEnd"/>
      <w:r>
        <w:t xml:space="preserve"> </w:t>
      </w:r>
      <w:proofErr w:type="spellStart"/>
      <w:r>
        <w:t>mogen</w:t>
      </w:r>
      <w:proofErr w:type="spellEnd"/>
      <w:r>
        <w:t xml:space="preserve"> </w:t>
      </w:r>
      <w:proofErr w:type="spellStart"/>
      <w:r>
        <w:t>genent</w:t>
      </w:r>
      <w:proofErr w:type="spellEnd"/>
      <w:r>
        <w:t xml:space="preserve"> werden / und das die </w:t>
      </w:r>
      <w:proofErr w:type="spellStart"/>
      <w:r>
        <w:t>ßo</w:t>
      </w:r>
      <w:proofErr w:type="spellEnd"/>
      <w:r>
        <w:t xml:space="preserve"> </w:t>
      </w:r>
      <w:proofErr w:type="spellStart"/>
      <w:r>
        <w:t>tzeychen</w:t>
      </w:r>
      <w:proofErr w:type="spellEnd"/>
      <w:r>
        <w:t xml:space="preserve"> brauchen und </w:t>
      </w:r>
      <w:proofErr w:type="spellStart"/>
      <w:r>
        <w:t>genissen</w:t>
      </w:r>
      <w:proofErr w:type="spellEnd"/>
      <w:r>
        <w:t xml:space="preserve"> </w:t>
      </w:r>
      <w:proofErr w:type="spellStart"/>
      <w:r>
        <w:t>yhre</w:t>
      </w:r>
      <w:proofErr w:type="spellEnd"/>
      <w:r>
        <w:t xml:space="preserve"> </w:t>
      </w:r>
      <w:proofErr w:type="spellStart"/>
      <w:r>
        <w:t>namen</w:t>
      </w:r>
      <w:proofErr w:type="spellEnd"/>
      <w:r>
        <w:t xml:space="preserve"> erlangen. </w:t>
      </w:r>
      <w:proofErr w:type="spellStart"/>
      <w:r>
        <w:t>mogen</w:t>
      </w:r>
      <w:proofErr w:type="spellEnd"/>
      <w:r>
        <w:t xml:space="preserve"> </w:t>
      </w:r>
      <w:proofErr w:type="spellStart"/>
      <w:r>
        <w:t>brot</w:t>
      </w:r>
      <w:proofErr w:type="spellEnd"/>
      <w:r>
        <w:t xml:space="preserve"> </w:t>
      </w:r>
      <w:proofErr w:type="spellStart"/>
      <w:r>
        <w:t>genant</w:t>
      </w:r>
      <w:proofErr w:type="spellEnd"/>
      <w:r>
        <w:t xml:space="preserve"> werden. Derwegen soll sich kein Christ </w:t>
      </w:r>
      <w:proofErr w:type="spellStart"/>
      <w:r>
        <w:t>hyndern</w:t>
      </w:r>
      <w:proofErr w:type="spellEnd"/>
      <w:r>
        <w:t xml:space="preserve"> / </w:t>
      </w:r>
      <w:proofErr w:type="spellStart"/>
      <w:r>
        <w:t>ßo</w:t>
      </w:r>
      <w:proofErr w:type="spellEnd"/>
      <w:r>
        <w:t xml:space="preserve"> man </w:t>
      </w:r>
      <w:proofErr w:type="spellStart"/>
      <w:r>
        <w:t>brott</w:t>
      </w:r>
      <w:proofErr w:type="spellEnd"/>
      <w:r>
        <w:t xml:space="preserve"> und wein </w:t>
      </w:r>
      <w:proofErr w:type="spellStart"/>
      <w:r>
        <w:t>tzeychen</w:t>
      </w:r>
      <w:proofErr w:type="spellEnd"/>
      <w:r>
        <w:t xml:space="preserve"> </w:t>
      </w:r>
      <w:proofErr w:type="spellStart"/>
      <w:r>
        <w:t>heist</w:t>
      </w:r>
      <w:proofErr w:type="spellEnd"/>
      <w:r>
        <w:t xml:space="preserve">. </w:t>
      </w:r>
      <w:proofErr w:type="spellStart"/>
      <w:r>
        <w:t>wil</w:t>
      </w:r>
      <w:proofErr w:type="spellEnd"/>
      <w:r>
        <w:t xml:space="preserve"> er </w:t>
      </w:r>
      <w:proofErr w:type="spellStart"/>
      <w:r>
        <w:t>tzurnen</w:t>
      </w:r>
      <w:proofErr w:type="spellEnd"/>
      <w:r>
        <w:t xml:space="preserve"> / </w:t>
      </w:r>
      <w:proofErr w:type="spellStart"/>
      <w:r>
        <w:t>ßo</w:t>
      </w:r>
      <w:proofErr w:type="spellEnd"/>
      <w:r>
        <w:t xml:space="preserve"> </w:t>
      </w:r>
      <w:proofErr w:type="spellStart"/>
      <w:r>
        <w:t>tzurnet</w:t>
      </w:r>
      <w:proofErr w:type="spellEnd"/>
      <w:r>
        <w:t xml:space="preserve"> er mit der </w:t>
      </w:r>
      <w:proofErr w:type="spellStart"/>
      <w:r>
        <w:t>schrifft</w:t>
      </w:r>
      <w:proofErr w:type="spellEnd"/>
      <w:r>
        <w:t xml:space="preserve">. </w:t>
      </w:r>
    </w:p>
    <w:p w14:paraId="6A898FD1" w14:textId="77777777" w:rsidR="00336EE5" w:rsidRDefault="00336EE5" w:rsidP="00336EE5">
      <w:pPr>
        <w:pStyle w:val="StandardWeb"/>
      </w:pPr>
      <w:r>
        <w:t xml:space="preserve">xix. Nun soll auch </w:t>
      </w:r>
      <w:proofErr w:type="spellStart"/>
      <w:r>
        <w:t>niemant</w:t>
      </w:r>
      <w:proofErr w:type="spellEnd"/>
      <w:r>
        <w:t xml:space="preserve"> </w:t>
      </w:r>
      <w:proofErr w:type="spellStart"/>
      <w:r>
        <w:t>anfencklich</w:t>
      </w:r>
      <w:proofErr w:type="spellEnd"/>
      <w:r>
        <w:t xml:space="preserve"> und endlich in dem </w:t>
      </w:r>
      <w:proofErr w:type="spellStart"/>
      <w:r>
        <w:t>brott</w:t>
      </w:r>
      <w:proofErr w:type="spellEnd"/>
      <w:r>
        <w:t xml:space="preserve"> und wein / mit </w:t>
      </w:r>
      <w:proofErr w:type="spellStart"/>
      <w:r>
        <w:t>anbetten</w:t>
      </w:r>
      <w:proofErr w:type="spellEnd"/>
      <w:r>
        <w:t xml:space="preserve"> oder glauben </w:t>
      </w:r>
      <w:proofErr w:type="spellStart"/>
      <w:r>
        <w:t>fuessen</w:t>
      </w:r>
      <w:proofErr w:type="spellEnd"/>
      <w:r>
        <w:t xml:space="preserve"> / </w:t>
      </w:r>
      <w:proofErr w:type="spellStart"/>
      <w:r>
        <w:t>dan</w:t>
      </w:r>
      <w:proofErr w:type="spellEnd"/>
      <w:r>
        <w:t xml:space="preserve"> sie </w:t>
      </w:r>
      <w:proofErr w:type="spellStart"/>
      <w:r>
        <w:t>seind</w:t>
      </w:r>
      <w:proofErr w:type="spellEnd"/>
      <w:r>
        <w:t xml:space="preserve"> </w:t>
      </w:r>
      <w:proofErr w:type="spellStart"/>
      <w:r>
        <w:t>yhe</w:t>
      </w:r>
      <w:proofErr w:type="spellEnd"/>
      <w:r>
        <w:t xml:space="preserve"> </w:t>
      </w:r>
      <w:proofErr w:type="spellStart"/>
      <w:r>
        <w:t>creaturen</w:t>
      </w:r>
      <w:proofErr w:type="spellEnd"/>
      <w:r>
        <w:t xml:space="preserve">. Das </w:t>
      </w:r>
      <w:proofErr w:type="spellStart"/>
      <w:r>
        <w:t>brott</w:t>
      </w:r>
      <w:proofErr w:type="spellEnd"/>
      <w:r>
        <w:t xml:space="preserve"> ist gleich </w:t>
      </w:r>
      <w:proofErr w:type="spellStart"/>
      <w:r>
        <w:t>woll</w:t>
      </w:r>
      <w:proofErr w:type="spellEnd"/>
      <w:r>
        <w:t xml:space="preserve"> das </w:t>
      </w:r>
      <w:proofErr w:type="spellStart"/>
      <w:r>
        <w:t>brott</w:t>
      </w:r>
      <w:proofErr w:type="spellEnd"/>
      <w:r>
        <w:t xml:space="preserve"> / das der </w:t>
      </w:r>
      <w:proofErr w:type="spellStart"/>
      <w:r>
        <w:t>becker</w:t>
      </w:r>
      <w:proofErr w:type="spellEnd"/>
      <w:r>
        <w:t xml:space="preserve"> gebacken </w:t>
      </w:r>
      <w:proofErr w:type="spellStart"/>
      <w:r>
        <w:t>hatt</w:t>
      </w:r>
      <w:proofErr w:type="spellEnd"/>
      <w:r>
        <w:t xml:space="preserve"> / ob es der </w:t>
      </w:r>
      <w:proofErr w:type="spellStart"/>
      <w:r>
        <w:t>leyb</w:t>
      </w:r>
      <w:proofErr w:type="spellEnd"/>
      <w:r>
        <w:t xml:space="preserve"> Christi geworden ist. Wie auch Christus gleich der </w:t>
      </w:r>
      <w:proofErr w:type="spellStart"/>
      <w:r>
        <w:t>mensche</w:t>
      </w:r>
      <w:proofErr w:type="spellEnd"/>
      <w:r>
        <w:t xml:space="preserve"> bleibt. den er in </w:t>
      </w:r>
      <w:proofErr w:type="spellStart"/>
      <w:r>
        <w:t>mutter</w:t>
      </w:r>
      <w:proofErr w:type="spellEnd"/>
      <w:r>
        <w:t xml:space="preserve"> </w:t>
      </w:r>
      <w:proofErr w:type="spellStart"/>
      <w:r>
        <w:t>leyb</w:t>
      </w:r>
      <w:proofErr w:type="spellEnd"/>
      <w:r>
        <w:t xml:space="preserve"> empfangen hat / ob gleich der selbe menschlich </w:t>
      </w:r>
      <w:proofErr w:type="spellStart"/>
      <w:r>
        <w:t>leyb</w:t>
      </w:r>
      <w:proofErr w:type="spellEnd"/>
      <w:r>
        <w:t xml:space="preserve"> </w:t>
      </w:r>
      <w:proofErr w:type="spellStart"/>
      <w:r>
        <w:t>gott</w:t>
      </w:r>
      <w:proofErr w:type="spellEnd"/>
      <w:r>
        <w:t xml:space="preserve"> ist. Derwegen </w:t>
      </w:r>
      <w:proofErr w:type="spellStart"/>
      <w:r>
        <w:t>wan</w:t>
      </w:r>
      <w:proofErr w:type="spellEnd"/>
      <w:r>
        <w:t xml:space="preserve"> ich das </w:t>
      </w:r>
      <w:proofErr w:type="spellStart"/>
      <w:r>
        <w:t>sacrament</w:t>
      </w:r>
      <w:proofErr w:type="spellEnd"/>
      <w:r>
        <w:t xml:space="preserve"> </w:t>
      </w:r>
      <w:proofErr w:type="spellStart"/>
      <w:r>
        <w:t>anruff</w:t>
      </w:r>
      <w:proofErr w:type="spellEnd"/>
      <w:r>
        <w:t xml:space="preserve"> / </w:t>
      </w:r>
      <w:proofErr w:type="spellStart"/>
      <w:r>
        <w:t>wan</w:t>
      </w:r>
      <w:proofErr w:type="spellEnd"/>
      <w:r>
        <w:t xml:space="preserve"> ich glauben / lieb </w:t>
      </w:r>
      <w:proofErr w:type="spellStart"/>
      <w:r>
        <w:t>unn</w:t>
      </w:r>
      <w:proofErr w:type="spellEnd"/>
      <w:r>
        <w:t xml:space="preserve"> </w:t>
      </w:r>
      <w:proofErr w:type="spellStart"/>
      <w:r>
        <w:t>hoffnung</w:t>
      </w:r>
      <w:proofErr w:type="spellEnd"/>
      <w:r>
        <w:t xml:space="preserve"> </w:t>
      </w:r>
      <w:proofErr w:type="spellStart"/>
      <w:r>
        <w:t>auff</w:t>
      </w:r>
      <w:proofErr w:type="spellEnd"/>
      <w:r>
        <w:t xml:space="preserve"> das selbe </w:t>
      </w:r>
      <w:proofErr w:type="spellStart"/>
      <w:r>
        <w:t>richt</w:t>
      </w:r>
      <w:proofErr w:type="spellEnd"/>
      <w:r>
        <w:t xml:space="preserve"> / </w:t>
      </w:r>
      <w:proofErr w:type="spellStart"/>
      <w:r>
        <w:t>hafft</w:t>
      </w:r>
      <w:proofErr w:type="spellEnd"/>
      <w:r>
        <w:t xml:space="preserve"> ich </w:t>
      </w:r>
      <w:proofErr w:type="spellStart"/>
      <w:r>
        <w:t>nit</w:t>
      </w:r>
      <w:proofErr w:type="spellEnd"/>
      <w:r>
        <w:t xml:space="preserve"> in dem / das ich </w:t>
      </w:r>
      <w:proofErr w:type="spellStart"/>
      <w:r>
        <w:t>seh</w:t>
      </w:r>
      <w:proofErr w:type="spellEnd"/>
      <w:r>
        <w:t xml:space="preserve"> / </w:t>
      </w:r>
      <w:proofErr w:type="spellStart"/>
      <w:r>
        <w:t>sonder</w:t>
      </w:r>
      <w:proofErr w:type="spellEnd"/>
      <w:r>
        <w:t xml:space="preserve"> in dem / das das unsichtbarlich ist / das ist / </w:t>
      </w:r>
      <w:proofErr w:type="spellStart"/>
      <w:r>
        <w:t>ym</w:t>
      </w:r>
      <w:proofErr w:type="spellEnd"/>
      <w:r>
        <w:t xml:space="preserve"> </w:t>
      </w:r>
      <w:proofErr w:type="spellStart"/>
      <w:r>
        <w:t>leyb</w:t>
      </w:r>
      <w:proofErr w:type="spellEnd"/>
      <w:r>
        <w:t xml:space="preserve"> und </w:t>
      </w:r>
      <w:proofErr w:type="spellStart"/>
      <w:r>
        <w:t>bluth</w:t>
      </w:r>
      <w:proofErr w:type="spellEnd"/>
      <w:r>
        <w:t xml:space="preserve"> Christi. </w:t>
      </w:r>
    </w:p>
    <w:p w14:paraId="3A5F4428" w14:textId="77777777" w:rsidR="00336EE5" w:rsidRDefault="00336EE5" w:rsidP="00336EE5">
      <w:pPr>
        <w:pStyle w:val="StandardWeb"/>
      </w:pPr>
      <w:r>
        <w:t xml:space="preserve">xx. </w:t>
      </w:r>
      <w:proofErr w:type="spellStart"/>
      <w:r>
        <w:t>Derhalb</w:t>
      </w:r>
      <w:proofErr w:type="spellEnd"/>
      <w:r>
        <w:t xml:space="preserve"> lob ich die </w:t>
      </w:r>
      <w:proofErr w:type="spellStart"/>
      <w:r>
        <w:t>nit</w:t>
      </w:r>
      <w:proofErr w:type="spellEnd"/>
      <w:r>
        <w:t xml:space="preserve"> / so das </w:t>
      </w:r>
      <w:proofErr w:type="spellStart"/>
      <w:r>
        <w:t>brot</w:t>
      </w:r>
      <w:proofErr w:type="spellEnd"/>
      <w:r>
        <w:t xml:space="preserve"> im </w:t>
      </w:r>
      <w:proofErr w:type="spellStart"/>
      <w:r>
        <w:t>sacrament</w:t>
      </w:r>
      <w:proofErr w:type="spellEnd"/>
      <w:r>
        <w:t xml:space="preserve"> achten / wie sie ander </w:t>
      </w:r>
      <w:proofErr w:type="spellStart"/>
      <w:r>
        <w:t>brot</w:t>
      </w:r>
      <w:proofErr w:type="spellEnd"/>
      <w:r>
        <w:t xml:space="preserve"> halten. das man von den </w:t>
      </w:r>
      <w:proofErr w:type="spellStart"/>
      <w:r>
        <w:t>Bickarden</w:t>
      </w:r>
      <w:proofErr w:type="spellEnd"/>
      <w:r>
        <w:t xml:space="preserve"> redet. Dan Paulus richtet alle </w:t>
      </w:r>
      <w:proofErr w:type="spellStart"/>
      <w:r>
        <w:t>uneheren</w:t>
      </w:r>
      <w:proofErr w:type="spellEnd"/>
      <w:r>
        <w:t xml:space="preserve"> / </w:t>
      </w:r>
      <w:proofErr w:type="spellStart"/>
      <w:r>
        <w:t>ßo</w:t>
      </w:r>
      <w:proofErr w:type="spellEnd"/>
      <w:r>
        <w:t xml:space="preserve"> dem </w:t>
      </w:r>
      <w:proofErr w:type="spellStart"/>
      <w:r>
        <w:t>gebenedeyte</w:t>
      </w:r>
      <w:proofErr w:type="spellEnd"/>
      <w:r>
        <w:t xml:space="preserve"> </w:t>
      </w:r>
      <w:proofErr w:type="spellStart"/>
      <w:r>
        <w:t>broth</w:t>
      </w:r>
      <w:proofErr w:type="spellEnd"/>
      <w:r>
        <w:t xml:space="preserve"> geschehen (</w:t>
      </w:r>
      <w:proofErr w:type="spellStart"/>
      <w:r>
        <w:t>wilches</w:t>
      </w:r>
      <w:proofErr w:type="spellEnd"/>
      <w:r>
        <w:t xml:space="preserve"> der </w:t>
      </w:r>
      <w:proofErr w:type="spellStart"/>
      <w:r>
        <w:t>leyb</w:t>
      </w:r>
      <w:proofErr w:type="spellEnd"/>
      <w:r>
        <w:t xml:space="preserve"> </w:t>
      </w:r>
      <w:proofErr w:type="spellStart"/>
      <w:r>
        <w:t>Chrsiti</w:t>
      </w:r>
      <w:proofErr w:type="spellEnd"/>
      <w:r>
        <w:t xml:space="preserve"> ist) </w:t>
      </w:r>
      <w:proofErr w:type="spellStart"/>
      <w:r>
        <w:t>auff</w:t>
      </w:r>
      <w:proofErr w:type="spellEnd"/>
      <w:r>
        <w:t xml:space="preserve"> den </w:t>
      </w:r>
      <w:proofErr w:type="spellStart"/>
      <w:r>
        <w:t>leyb</w:t>
      </w:r>
      <w:proofErr w:type="spellEnd"/>
      <w:r>
        <w:t xml:space="preserve"> Christi / wie oben gesagt. Darnach wisse sich </w:t>
      </w:r>
      <w:proofErr w:type="spellStart"/>
      <w:r>
        <w:t>meniglicher</w:t>
      </w:r>
      <w:proofErr w:type="spellEnd"/>
      <w:r>
        <w:t xml:space="preserve"> zu richten. Doch </w:t>
      </w:r>
      <w:proofErr w:type="spellStart"/>
      <w:r>
        <w:t>alßo</w:t>
      </w:r>
      <w:proofErr w:type="spellEnd"/>
      <w:r>
        <w:t xml:space="preserve"> das er der </w:t>
      </w:r>
      <w:proofErr w:type="spellStart"/>
      <w:r>
        <w:t>schrifft</w:t>
      </w:r>
      <w:proofErr w:type="spellEnd"/>
      <w:r>
        <w:t xml:space="preserve"> nach </w:t>
      </w:r>
      <w:proofErr w:type="spellStart"/>
      <w:r>
        <w:t>leeße</w:t>
      </w:r>
      <w:proofErr w:type="spellEnd"/>
      <w:r>
        <w:t xml:space="preserve"> / </w:t>
      </w:r>
      <w:proofErr w:type="spellStart"/>
      <w:r>
        <w:t>unn</w:t>
      </w:r>
      <w:proofErr w:type="spellEnd"/>
      <w:r>
        <w:t xml:space="preserve"> erkunde sich ob mein schreiben </w:t>
      </w:r>
      <w:proofErr w:type="spellStart"/>
      <w:r>
        <w:t>gottis</w:t>
      </w:r>
      <w:proofErr w:type="spellEnd"/>
      <w:r>
        <w:t xml:space="preserve"> </w:t>
      </w:r>
      <w:proofErr w:type="spellStart"/>
      <w:r>
        <w:t>wort</w:t>
      </w:r>
      <w:proofErr w:type="spellEnd"/>
      <w:r>
        <w:t xml:space="preserve"> </w:t>
      </w:r>
      <w:proofErr w:type="spellStart"/>
      <w:r>
        <w:t>gemeß</w:t>
      </w:r>
      <w:proofErr w:type="spellEnd"/>
      <w:r>
        <w:t xml:space="preserve"> und gleich sey. </w:t>
      </w:r>
    </w:p>
    <w:p w14:paraId="73C67657" w14:textId="77777777" w:rsidR="00336EE5" w:rsidRDefault="00336EE5" w:rsidP="00336EE5">
      <w:pPr>
        <w:pStyle w:val="StandardWeb"/>
      </w:pPr>
      <w:proofErr w:type="spellStart"/>
      <w:r>
        <w:t>Wiewol</w:t>
      </w:r>
      <w:proofErr w:type="spellEnd"/>
      <w:r>
        <w:t xml:space="preserve"> ich von </w:t>
      </w:r>
      <w:proofErr w:type="spellStart"/>
      <w:r>
        <w:t>newen</w:t>
      </w:r>
      <w:proofErr w:type="spellEnd"/>
      <w:r>
        <w:t xml:space="preserve"> </w:t>
      </w:r>
      <w:proofErr w:type="spellStart"/>
      <w:r>
        <w:t>tzeyten</w:t>
      </w:r>
      <w:proofErr w:type="spellEnd"/>
      <w:r>
        <w:t xml:space="preserve"> nicht willens gewest bin. </w:t>
      </w:r>
      <w:proofErr w:type="spellStart"/>
      <w:r>
        <w:t>ettwas</w:t>
      </w:r>
      <w:proofErr w:type="spellEnd"/>
      <w:r>
        <w:t xml:space="preserve"> hiemit zu </w:t>
      </w:r>
      <w:proofErr w:type="spellStart"/>
      <w:r>
        <w:t>schreyben</w:t>
      </w:r>
      <w:proofErr w:type="spellEnd"/>
      <w:r>
        <w:t xml:space="preserve"> / sie </w:t>
      </w:r>
      <w:proofErr w:type="spellStart"/>
      <w:r>
        <w:t>gehoren</w:t>
      </w:r>
      <w:proofErr w:type="spellEnd"/>
      <w:r>
        <w:t xml:space="preserve"> auch </w:t>
      </w:r>
      <w:proofErr w:type="spellStart"/>
      <w:r>
        <w:t>nit</w:t>
      </w:r>
      <w:proofErr w:type="spellEnd"/>
      <w:r>
        <w:t xml:space="preserve"> in das </w:t>
      </w:r>
      <w:proofErr w:type="spellStart"/>
      <w:r>
        <w:t>buechlin</w:t>
      </w:r>
      <w:proofErr w:type="spellEnd"/>
      <w:r>
        <w:t xml:space="preserve">. </w:t>
      </w:r>
      <w:proofErr w:type="spellStart"/>
      <w:r>
        <w:t>Dannest</w:t>
      </w:r>
      <w:proofErr w:type="spellEnd"/>
      <w:r>
        <w:t xml:space="preserve"> weil ich </w:t>
      </w:r>
      <w:proofErr w:type="spellStart"/>
      <w:r>
        <w:t>gots</w:t>
      </w:r>
      <w:proofErr w:type="spellEnd"/>
      <w:r>
        <w:t xml:space="preserve"> </w:t>
      </w:r>
      <w:proofErr w:type="spellStart"/>
      <w:r>
        <w:t>gnad</w:t>
      </w:r>
      <w:proofErr w:type="spellEnd"/>
      <w:r>
        <w:t xml:space="preserve"> sonderlich itzo </w:t>
      </w:r>
      <w:proofErr w:type="spellStart"/>
      <w:r>
        <w:t>hoer</w:t>
      </w:r>
      <w:proofErr w:type="spellEnd"/>
      <w:r>
        <w:t xml:space="preserve"> loben und </w:t>
      </w:r>
      <w:proofErr w:type="spellStart"/>
      <w:r>
        <w:t>preysen</w:t>
      </w:r>
      <w:proofErr w:type="spellEnd"/>
      <w:r>
        <w:t xml:space="preserve"> / </w:t>
      </w:r>
      <w:proofErr w:type="spellStart"/>
      <w:r>
        <w:t>wil</w:t>
      </w:r>
      <w:proofErr w:type="spellEnd"/>
      <w:r>
        <w:t xml:space="preserve"> ich euch </w:t>
      </w:r>
      <w:proofErr w:type="spellStart"/>
      <w:r>
        <w:t>nit</w:t>
      </w:r>
      <w:proofErr w:type="spellEnd"/>
      <w:r>
        <w:t xml:space="preserve"> bergen. Des </w:t>
      </w:r>
      <w:proofErr w:type="spellStart"/>
      <w:r>
        <w:t>meynn</w:t>
      </w:r>
      <w:proofErr w:type="spellEnd"/>
      <w:r>
        <w:t xml:space="preserve"> </w:t>
      </w:r>
      <w:proofErr w:type="spellStart"/>
      <w:r>
        <w:t>gnedigister</w:t>
      </w:r>
      <w:proofErr w:type="spellEnd"/>
      <w:r>
        <w:t xml:space="preserve"> her von </w:t>
      </w:r>
      <w:proofErr w:type="spellStart"/>
      <w:r>
        <w:t>Magdeburgk</w:t>
      </w:r>
      <w:proofErr w:type="spellEnd"/>
      <w:r>
        <w:t xml:space="preserve"> </w:t>
      </w:r>
      <w:proofErr w:type="spellStart"/>
      <w:r>
        <w:t>Ertzbischoff</w:t>
      </w:r>
      <w:proofErr w:type="spellEnd"/>
      <w:r>
        <w:t xml:space="preserve"> und </w:t>
      </w:r>
      <w:proofErr w:type="spellStart"/>
      <w:r>
        <w:t>primas</w:t>
      </w:r>
      <w:proofErr w:type="spellEnd"/>
      <w:r>
        <w:t xml:space="preserve"> etc. Uber das / das s. </w:t>
      </w:r>
      <w:proofErr w:type="spellStart"/>
      <w:r>
        <w:t>Curf</w:t>
      </w:r>
      <w:proofErr w:type="spellEnd"/>
      <w:r>
        <w:t xml:space="preserve">. g. </w:t>
      </w:r>
      <w:proofErr w:type="spellStart"/>
      <w:r>
        <w:t>gott</w:t>
      </w:r>
      <w:proofErr w:type="spellEnd"/>
      <w:r>
        <w:t xml:space="preserve"> lob / </w:t>
      </w:r>
      <w:proofErr w:type="spellStart"/>
      <w:r>
        <w:t>eere</w:t>
      </w:r>
      <w:proofErr w:type="spellEnd"/>
      <w:r>
        <w:t xml:space="preserve"> und </w:t>
      </w:r>
      <w:proofErr w:type="spellStart"/>
      <w:r>
        <w:t>glorien</w:t>
      </w:r>
      <w:proofErr w:type="spellEnd"/>
      <w:r>
        <w:t xml:space="preserve"> gibt. s. </w:t>
      </w:r>
      <w:proofErr w:type="spellStart"/>
      <w:r>
        <w:t>Curf</w:t>
      </w:r>
      <w:proofErr w:type="spellEnd"/>
      <w:r>
        <w:t xml:space="preserve">. g. </w:t>
      </w:r>
      <w:proofErr w:type="spellStart"/>
      <w:r>
        <w:t>furstenstam</w:t>
      </w:r>
      <w:proofErr w:type="spellEnd"/>
      <w:r>
        <w:t xml:space="preserve"> trefflichen </w:t>
      </w:r>
      <w:proofErr w:type="spellStart"/>
      <w:r>
        <w:t>erleucht</w:t>
      </w:r>
      <w:proofErr w:type="spellEnd"/>
      <w:r>
        <w:t xml:space="preserve"> / </w:t>
      </w:r>
      <w:proofErr w:type="spellStart"/>
      <w:r>
        <w:t>dz</w:t>
      </w:r>
      <w:proofErr w:type="spellEnd"/>
      <w:r>
        <w:t xml:space="preserve"> s. </w:t>
      </w:r>
      <w:proofErr w:type="spellStart"/>
      <w:r>
        <w:t>Curf</w:t>
      </w:r>
      <w:proofErr w:type="spellEnd"/>
      <w:r>
        <w:t xml:space="preserve">. g. </w:t>
      </w:r>
      <w:proofErr w:type="spellStart"/>
      <w:r>
        <w:t>anfahen</w:t>
      </w:r>
      <w:proofErr w:type="spellEnd"/>
      <w:r>
        <w:t xml:space="preserve"> / die Evangelische </w:t>
      </w:r>
      <w:proofErr w:type="spellStart"/>
      <w:r>
        <w:t>warheit</w:t>
      </w:r>
      <w:proofErr w:type="spellEnd"/>
      <w:r>
        <w:t xml:space="preserve"> / mit ernst </w:t>
      </w:r>
      <w:proofErr w:type="spellStart"/>
      <w:r>
        <w:t>tzu</w:t>
      </w:r>
      <w:proofErr w:type="spellEnd"/>
      <w:r>
        <w:t xml:space="preserve"> lesen und </w:t>
      </w:r>
      <w:proofErr w:type="spellStart"/>
      <w:r>
        <w:t>erwegen</w:t>
      </w:r>
      <w:proofErr w:type="spellEnd"/>
      <w:r>
        <w:t xml:space="preserve">. Man sagt hie / das s. </w:t>
      </w:r>
      <w:proofErr w:type="spellStart"/>
      <w:r>
        <w:t>Curf</w:t>
      </w:r>
      <w:proofErr w:type="spellEnd"/>
      <w:r>
        <w:t xml:space="preserve">. g. das </w:t>
      </w:r>
      <w:proofErr w:type="spellStart"/>
      <w:r>
        <w:t>obirste</w:t>
      </w:r>
      <w:proofErr w:type="spellEnd"/>
      <w:r>
        <w:t xml:space="preserve"> </w:t>
      </w:r>
      <w:proofErr w:type="spellStart"/>
      <w:r>
        <w:t>unn</w:t>
      </w:r>
      <w:proofErr w:type="spellEnd"/>
      <w:r>
        <w:t xml:space="preserve"> aller </w:t>
      </w:r>
      <w:proofErr w:type="spellStart"/>
      <w:r>
        <w:t>erlichts</w:t>
      </w:r>
      <w:proofErr w:type="spellEnd"/>
      <w:r>
        <w:t xml:space="preserve"> </w:t>
      </w:r>
      <w:proofErr w:type="spellStart"/>
      <w:r>
        <w:t>Bischoffampt</w:t>
      </w:r>
      <w:proofErr w:type="spellEnd"/>
      <w:r>
        <w:t xml:space="preserve"> selber (wann sie </w:t>
      </w:r>
      <w:proofErr w:type="spellStart"/>
      <w:r>
        <w:t>dartzu</w:t>
      </w:r>
      <w:proofErr w:type="spellEnd"/>
      <w:r>
        <w:t xml:space="preserve"> geschickt sein) wollen verwesen / und das Evangelium predigen / das mir </w:t>
      </w:r>
      <w:proofErr w:type="spellStart"/>
      <w:r>
        <w:t>unseigliche</w:t>
      </w:r>
      <w:proofErr w:type="spellEnd"/>
      <w:r>
        <w:t xml:space="preserve"> </w:t>
      </w:r>
      <w:proofErr w:type="spellStart"/>
      <w:r>
        <w:t>freud</w:t>
      </w:r>
      <w:proofErr w:type="spellEnd"/>
      <w:r>
        <w:t xml:space="preserve"> gemacht </w:t>
      </w:r>
      <w:proofErr w:type="spellStart"/>
      <w:r>
        <w:t>hatt</w:t>
      </w:r>
      <w:proofErr w:type="spellEnd"/>
      <w:r>
        <w:t xml:space="preserve">. Ich weiß </w:t>
      </w:r>
      <w:proofErr w:type="spellStart"/>
      <w:r>
        <w:t>nit</w:t>
      </w:r>
      <w:proofErr w:type="spellEnd"/>
      <w:r>
        <w:t xml:space="preserve">. </w:t>
      </w:r>
      <w:proofErr w:type="spellStart"/>
      <w:r>
        <w:t>wz</w:t>
      </w:r>
      <w:proofErr w:type="spellEnd"/>
      <w:r>
        <w:t xml:space="preserve"> ich </w:t>
      </w:r>
      <w:proofErr w:type="spellStart"/>
      <w:r>
        <w:t>liebers</w:t>
      </w:r>
      <w:proofErr w:type="spellEnd"/>
      <w:r>
        <w:t xml:space="preserve"> </w:t>
      </w:r>
      <w:proofErr w:type="spellStart"/>
      <w:r>
        <w:t>erfaren</w:t>
      </w:r>
      <w:proofErr w:type="spellEnd"/>
      <w:r>
        <w:t xml:space="preserve"> </w:t>
      </w:r>
      <w:proofErr w:type="spellStart"/>
      <w:r>
        <w:t>mocht</w:t>
      </w:r>
      <w:proofErr w:type="spellEnd"/>
      <w:r>
        <w:t xml:space="preserve">. Der lebendig </w:t>
      </w:r>
      <w:proofErr w:type="spellStart"/>
      <w:r>
        <w:t>got</w:t>
      </w:r>
      <w:proofErr w:type="spellEnd"/>
      <w:r>
        <w:t xml:space="preserve"> </w:t>
      </w:r>
      <w:proofErr w:type="spellStart"/>
      <w:r>
        <w:t>geruch</w:t>
      </w:r>
      <w:proofErr w:type="spellEnd"/>
      <w:r>
        <w:t xml:space="preserve"> </w:t>
      </w:r>
      <w:proofErr w:type="spellStart"/>
      <w:r>
        <w:t>seyne</w:t>
      </w:r>
      <w:proofErr w:type="spellEnd"/>
      <w:r>
        <w:t xml:space="preserve"> </w:t>
      </w:r>
      <w:proofErr w:type="spellStart"/>
      <w:r>
        <w:t>gnad</w:t>
      </w:r>
      <w:proofErr w:type="spellEnd"/>
      <w:r>
        <w:t xml:space="preserve"> </w:t>
      </w:r>
      <w:proofErr w:type="spellStart"/>
      <w:r>
        <w:t>alßo</w:t>
      </w:r>
      <w:proofErr w:type="spellEnd"/>
      <w:r>
        <w:t xml:space="preserve"> erhalten und mehren / </w:t>
      </w:r>
      <w:proofErr w:type="spellStart"/>
      <w:r>
        <w:t>ßo</w:t>
      </w:r>
      <w:proofErr w:type="spellEnd"/>
      <w:r>
        <w:t xml:space="preserve"> werden andere </w:t>
      </w:r>
      <w:proofErr w:type="spellStart"/>
      <w:r>
        <w:t>nachvolgen</w:t>
      </w:r>
      <w:proofErr w:type="spellEnd"/>
      <w:r>
        <w:t xml:space="preserve"> / und gewißlich / das </w:t>
      </w:r>
      <w:proofErr w:type="spellStart"/>
      <w:r>
        <w:t>Romisch</w:t>
      </w:r>
      <w:proofErr w:type="spellEnd"/>
      <w:r>
        <w:t xml:space="preserve"> </w:t>
      </w:r>
      <w:proofErr w:type="spellStart"/>
      <w:r>
        <w:t>iog</w:t>
      </w:r>
      <w:proofErr w:type="spellEnd"/>
      <w:r>
        <w:t xml:space="preserve"> / und </w:t>
      </w:r>
      <w:proofErr w:type="spellStart"/>
      <w:r>
        <w:t>kercker</w:t>
      </w:r>
      <w:proofErr w:type="spellEnd"/>
      <w:r>
        <w:t xml:space="preserve"> vom </w:t>
      </w:r>
      <w:proofErr w:type="spellStart"/>
      <w:r>
        <w:t>halß</w:t>
      </w:r>
      <w:proofErr w:type="spellEnd"/>
      <w:r>
        <w:t xml:space="preserve"> </w:t>
      </w:r>
      <w:proofErr w:type="spellStart"/>
      <w:r>
        <w:t>werffen</w:t>
      </w:r>
      <w:proofErr w:type="spellEnd"/>
      <w:r>
        <w:t xml:space="preserve">. Es ist </w:t>
      </w:r>
      <w:proofErr w:type="spellStart"/>
      <w:r>
        <w:t>yhe</w:t>
      </w:r>
      <w:proofErr w:type="spellEnd"/>
      <w:r>
        <w:t xml:space="preserve"> </w:t>
      </w:r>
      <w:proofErr w:type="spellStart"/>
      <w:r>
        <w:t>schad</w:t>
      </w:r>
      <w:proofErr w:type="spellEnd"/>
      <w:r>
        <w:t xml:space="preserve"> </w:t>
      </w:r>
      <w:proofErr w:type="spellStart"/>
      <w:r>
        <w:t>fur</w:t>
      </w:r>
      <w:proofErr w:type="spellEnd"/>
      <w:r>
        <w:t xml:space="preserve"> unsere Teutschen </w:t>
      </w:r>
      <w:proofErr w:type="spellStart"/>
      <w:r>
        <w:t>prelaten</w:t>
      </w:r>
      <w:proofErr w:type="spellEnd"/>
      <w:r>
        <w:t xml:space="preserve"> (den </w:t>
      </w:r>
      <w:proofErr w:type="spellStart"/>
      <w:r>
        <w:t>gott</w:t>
      </w:r>
      <w:proofErr w:type="spellEnd"/>
      <w:r>
        <w:t xml:space="preserve"> grossen verstand geben / die auch </w:t>
      </w:r>
      <w:proofErr w:type="spellStart"/>
      <w:r>
        <w:t>mercken</w:t>
      </w:r>
      <w:proofErr w:type="spellEnd"/>
      <w:r>
        <w:t xml:space="preserve"> / das </w:t>
      </w:r>
      <w:proofErr w:type="spellStart"/>
      <w:r>
        <w:t>Bepstlich</w:t>
      </w:r>
      <w:proofErr w:type="spellEnd"/>
      <w:r>
        <w:t xml:space="preserve"> </w:t>
      </w:r>
      <w:proofErr w:type="spellStart"/>
      <w:r>
        <w:t>regiment</w:t>
      </w:r>
      <w:proofErr w:type="spellEnd"/>
      <w:r>
        <w:t xml:space="preserve"> </w:t>
      </w:r>
      <w:proofErr w:type="spellStart"/>
      <w:r>
        <w:t>auff</w:t>
      </w:r>
      <w:proofErr w:type="spellEnd"/>
      <w:r>
        <w:t xml:space="preserve"> </w:t>
      </w:r>
      <w:proofErr w:type="spellStart"/>
      <w:r>
        <w:t>platterichten</w:t>
      </w:r>
      <w:proofErr w:type="spellEnd"/>
      <w:r>
        <w:t xml:space="preserve"> </w:t>
      </w:r>
      <w:proofErr w:type="spellStart"/>
      <w:r>
        <w:t>fuessen</w:t>
      </w:r>
      <w:proofErr w:type="spellEnd"/>
      <w:r>
        <w:t xml:space="preserve"> </w:t>
      </w:r>
      <w:proofErr w:type="spellStart"/>
      <w:r>
        <w:t>geth</w:t>
      </w:r>
      <w:proofErr w:type="spellEnd"/>
      <w:r>
        <w:t xml:space="preserve">) das sie Teutsche Nation </w:t>
      </w:r>
      <w:proofErr w:type="spellStart"/>
      <w:r>
        <w:t>nit</w:t>
      </w:r>
      <w:proofErr w:type="spellEnd"/>
      <w:r>
        <w:t xml:space="preserve"> selber. unversucht </w:t>
      </w:r>
      <w:proofErr w:type="spellStart"/>
      <w:r>
        <w:t>Bepstliche</w:t>
      </w:r>
      <w:proofErr w:type="spellEnd"/>
      <w:r>
        <w:t xml:space="preserve"> </w:t>
      </w:r>
      <w:proofErr w:type="spellStart"/>
      <w:r>
        <w:t>einsetzung</w:t>
      </w:r>
      <w:proofErr w:type="spellEnd"/>
      <w:r>
        <w:t xml:space="preserve"> oder </w:t>
      </w:r>
      <w:proofErr w:type="spellStart"/>
      <w:r>
        <w:t>confirmation</w:t>
      </w:r>
      <w:proofErr w:type="spellEnd"/>
      <w:r>
        <w:t xml:space="preserve"> / </w:t>
      </w:r>
      <w:proofErr w:type="spellStart"/>
      <w:r>
        <w:t>regiren</w:t>
      </w:r>
      <w:proofErr w:type="spellEnd"/>
      <w:r>
        <w:t xml:space="preserve">. Angesehen / das sie gen Rom </w:t>
      </w:r>
      <w:proofErr w:type="spellStart"/>
      <w:r>
        <w:t>vil</w:t>
      </w:r>
      <w:proofErr w:type="spellEnd"/>
      <w:r>
        <w:t xml:space="preserve"> gelts schickten / </w:t>
      </w:r>
      <w:proofErr w:type="spellStart"/>
      <w:r>
        <w:t>unn</w:t>
      </w:r>
      <w:proofErr w:type="spellEnd"/>
      <w:r>
        <w:t xml:space="preserve"> nicht anders </w:t>
      </w:r>
      <w:proofErr w:type="spellStart"/>
      <w:r>
        <w:t>dan</w:t>
      </w:r>
      <w:proofErr w:type="spellEnd"/>
      <w:r>
        <w:t xml:space="preserve"> </w:t>
      </w:r>
      <w:proofErr w:type="spellStart"/>
      <w:r>
        <w:t>briefflin</w:t>
      </w:r>
      <w:proofErr w:type="spellEnd"/>
      <w:r>
        <w:t xml:space="preserve"> </w:t>
      </w:r>
      <w:proofErr w:type="spellStart"/>
      <w:r>
        <w:t>unn</w:t>
      </w:r>
      <w:proofErr w:type="spellEnd"/>
      <w:r>
        <w:t xml:space="preserve"> </w:t>
      </w:r>
      <w:proofErr w:type="spellStart"/>
      <w:r>
        <w:t>lufftwort</w:t>
      </w:r>
      <w:proofErr w:type="spellEnd"/>
      <w:r>
        <w:t xml:space="preserve"> heim </w:t>
      </w:r>
      <w:proofErr w:type="spellStart"/>
      <w:r>
        <w:t>brengen</w:t>
      </w:r>
      <w:proofErr w:type="spellEnd"/>
      <w:r>
        <w:t xml:space="preserve">. Wir </w:t>
      </w:r>
      <w:proofErr w:type="spellStart"/>
      <w:r>
        <w:t>dorffen</w:t>
      </w:r>
      <w:proofErr w:type="spellEnd"/>
      <w:r>
        <w:t xml:space="preserve"> des Bapsts </w:t>
      </w:r>
      <w:proofErr w:type="spellStart"/>
      <w:r>
        <w:t>tzu</w:t>
      </w:r>
      <w:proofErr w:type="spellEnd"/>
      <w:r>
        <w:t xml:space="preserve"> nicht anders / </w:t>
      </w:r>
      <w:proofErr w:type="spellStart"/>
      <w:r>
        <w:t>dan</w:t>
      </w:r>
      <w:proofErr w:type="spellEnd"/>
      <w:r>
        <w:t xml:space="preserve"> </w:t>
      </w:r>
      <w:proofErr w:type="spellStart"/>
      <w:r>
        <w:t>tzu</w:t>
      </w:r>
      <w:proofErr w:type="spellEnd"/>
      <w:r>
        <w:t xml:space="preserve"> </w:t>
      </w:r>
      <w:proofErr w:type="spellStart"/>
      <w:r>
        <w:t>eynem</w:t>
      </w:r>
      <w:proofErr w:type="spellEnd"/>
      <w:r>
        <w:t xml:space="preserve"> </w:t>
      </w:r>
      <w:proofErr w:type="spellStart"/>
      <w:r>
        <w:t>beutellfeger</w:t>
      </w:r>
      <w:proofErr w:type="spellEnd"/>
      <w:r>
        <w:t xml:space="preserve"> / und </w:t>
      </w:r>
      <w:proofErr w:type="spellStart"/>
      <w:r>
        <w:t>verleydter</w:t>
      </w:r>
      <w:proofErr w:type="spellEnd"/>
      <w:r>
        <w:t xml:space="preserve"> Christlicher Seelen / das ich gern war machen </w:t>
      </w:r>
      <w:proofErr w:type="spellStart"/>
      <w:r>
        <w:t>wil</w:t>
      </w:r>
      <w:proofErr w:type="spellEnd"/>
      <w:r>
        <w:t xml:space="preserve">. und mit der </w:t>
      </w:r>
      <w:proofErr w:type="spellStart"/>
      <w:r>
        <w:t>hilff</w:t>
      </w:r>
      <w:proofErr w:type="spellEnd"/>
      <w:r>
        <w:t xml:space="preserve"> </w:t>
      </w:r>
      <w:proofErr w:type="spellStart"/>
      <w:r>
        <w:t>gottis</w:t>
      </w:r>
      <w:proofErr w:type="spellEnd"/>
      <w:r>
        <w:t xml:space="preserve"> </w:t>
      </w:r>
      <w:proofErr w:type="spellStart"/>
      <w:r>
        <w:t>wol</w:t>
      </w:r>
      <w:proofErr w:type="spellEnd"/>
      <w:r>
        <w:t xml:space="preserve"> </w:t>
      </w:r>
      <w:proofErr w:type="spellStart"/>
      <w:r>
        <w:t>vormag</w:t>
      </w:r>
      <w:proofErr w:type="spellEnd"/>
      <w:r>
        <w:t xml:space="preserve">. Ich </w:t>
      </w:r>
      <w:proofErr w:type="spellStart"/>
      <w:r>
        <w:t>weyß</w:t>
      </w:r>
      <w:proofErr w:type="spellEnd"/>
      <w:r>
        <w:t xml:space="preserve"> auch / das mir </w:t>
      </w:r>
      <w:proofErr w:type="spellStart"/>
      <w:r>
        <w:t>prelaten</w:t>
      </w:r>
      <w:proofErr w:type="spellEnd"/>
      <w:r>
        <w:t xml:space="preserve"> </w:t>
      </w:r>
      <w:proofErr w:type="spellStart"/>
      <w:r>
        <w:t>ym</w:t>
      </w:r>
      <w:proofErr w:type="spellEnd"/>
      <w:r>
        <w:t xml:space="preserve"> </w:t>
      </w:r>
      <w:proofErr w:type="spellStart"/>
      <w:r>
        <w:t>hertzen</w:t>
      </w:r>
      <w:proofErr w:type="spellEnd"/>
      <w:r>
        <w:t xml:space="preserve"> </w:t>
      </w:r>
      <w:proofErr w:type="spellStart"/>
      <w:r>
        <w:t>tzufallen</w:t>
      </w:r>
      <w:proofErr w:type="spellEnd"/>
      <w:r>
        <w:t xml:space="preserve"> </w:t>
      </w:r>
      <w:proofErr w:type="spellStart"/>
      <w:r>
        <w:t>muessen</w:t>
      </w:r>
      <w:proofErr w:type="spellEnd"/>
      <w:r>
        <w:t xml:space="preserve">. Wan </w:t>
      </w:r>
      <w:proofErr w:type="spellStart"/>
      <w:r>
        <w:t>yhr</w:t>
      </w:r>
      <w:proofErr w:type="spellEnd"/>
      <w:r>
        <w:t xml:space="preserve"> </w:t>
      </w:r>
      <w:proofErr w:type="spellStart"/>
      <w:r>
        <w:t>mund</w:t>
      </w:r>
      <w:proofErr w:type="spellEnd"/>
      <w:r>
        <w:t xml:space="preserve"> / mit </w:t>
      </w:r>
      <w:proofErr w:type="spellStart"/>
      <w:r>
        <w:t>yhrem</w:t>
      </w:r>
      <w:proofErr w:type="spellEnd"/>
      <w:r>
        <w:t xml:space="preserve"> gewissen vereint wer ich </w:t>
      </w:r>
      <w:proofErr w:type="spellStart"/>
      <w:r>
        <w:t>wolt</w:t>
      </w:r>
      <w:proofErr w:type="spellEnd"/>
      <w:r>
        <w:t xml:space="preserve"> </w:t>
      </w:r>
      <w:proofErr w:type="spellStart"/>
      <w:r>
        <w:t>yhr</w:t>
      </w:r>
      <w:proofErr w:type="spellEnd"/>
      <w:r>
        <w:t xml:space="preserve"> </w:t>
      </w:r>
      <w:proofErr w:type="spellStart"/>
      <w:r>
        <w:t>iawort</w:t>
      </w:r>
      <w:proofErr w:type="spellEnd"/>
      <w:r>
        <w:t xml:space="preserve"> bereit haben. </w:t>
      </w:r>
    </w:p>
    <w:p w14:paraId="1FB6D035" w14:textId="77777777" w:rsidR="00336EE5" w:rsidRDefault="00336EE5" w:rsidP="00336EE5">
      <w:pPr>
        <w:pStyle w:val="StandardWeb"/>
      </w:pPr>
      <w:proofErr w:type="spellStart"/>
      <w:r>
        <w:t>Wolt</w:t>
      </w:r>
      <w:proofErr w:type="spellEnd"/>
      <w:r>
        <w:t xml:space="preserve"> </w:t>
      </w:r>
      <w:proofErr w:type="spellStart"/>
      <w:r>
        <w:t>gott</w:t>
      </w:r>
      <w:proofErr w:type="spellEnd"/>
      <w:r>
        <w:t xml:space="preserve"> das sie den willen </w:t>
      </w:r>
      <w:proofErr w:type="spellStart"/>
      <w:r>
        <w:t>hetten</w:t>
      </w:r>
      <w:proofErr w:type="spellEnd"/>
      <w:r>
        <w:t xml:space="preserve"> / wie sie die macht. fug / und </w:t>
      </w:r>
      <w:proofErr w:type="spellStart"/>
      <w:r>
        <w:t>ursach</w:t>
      </w:r>
      <w:proofErr w:type="spellEnd"/>
      <w:r>
        <w:t xml:space="preserve"> haben. das </w:t>
      </w:r>
      <w:proofErr w:type="spellStart"/>
      <w:r>
        <w:t>Romisch</w:t>
      </w:r>
      <w:proofErr w:type="spellEnd"/>
      <w:r>
        <w:t xml:space="preserve"> netz </w:t>
      </w:r>
      <w:proofErr w:type="spellStart"/>
      <w:r>
        <w:t>zubrechen</w:t>
      </w:r>
      <w:proofErr w:type="spellEnd"/>
      <w:r>
        <w:t xml:space="preserve">. Es </w:t>
      </w:r>
      <w:proofErr w:type="spellStart"/>
      <w:r>
        <w:t>solt</w:t>
      </w:r>
      <w:proofErr w:type="spellEnd"/>
      <w:r>
        <w:t xml:space="preserve"> </w:t>
      </w:r>
      <w:proofErr w:type="spellStart"/>
      <w:r>
        <w:t>balt</w:t>
      </w:r>
      <w:proofErr w:type="spellEnd"/>
      <w:r>
        <w:t xml:space="preserve"> </w:t>
      </w:r>
      <w:proofErr w:type="spellStart"/>
      <w:r>
        <w:t>reyssen</w:t>
      </w:r>
      <w:proofErr w:type="spellEnd"/>
      <w:r>
        <w:t xml:space="preserve"> </w:t>
      </w:r>
      <w:proofErr w:type="spellStart"/>
      <w:r>
        <w:t>unnd</w:t>
      </w:r>
      <w:proofErr w:type="spellEnd"/>
      <w:r>
        <w:t xml:space="preserve"> </w:t>
      </w:r>
      <w:proofErr w:type="spellStart"/>
      <w:r>
        <w:t>knartzen</w:t>
      </w:r>
      <w:proofErr w:type="spellEnd"/>
      <w:r>
        <w:t xml:space="preserve"> (</w:t>
      </w:r>
      <w:proofErr w:type="spellStart"/>
      <w:r>
        <w:t>Jdoch</w:t>
      </w:r>
      <w:proofErr w:type="spellEnd"/>
      <w:r>
        <w:t xml:space="preserve"> </w:t>
      </w:r>
      <w:proofErr w:type="spellStart"/>
      <w:r>
        <w:t>wurd</w:t>
      </w:r>
      <w:proofErr w:type="spellEnd"/>
      <w:r>
        <w:t xml:space="preserve"> der </w:t>
      </w:r>
      <w:proofErr w:type="spellStart"/>
      <w:r>
        <w:t>sachen</w:t>
      </w:r>
      <w:proofErr w:type="spellEnd"/>
      <w:r>
        <w:t xml:space="preserve"> </w:t>
      </w:r>
      <w:proofErr w:type="spellStart"/>
      <w:r>
        <w:t>wol</w:t>
      </w:r>
      <w:proofErr w:type="spellEnd"/>
      <w:r>
        <w:t xml:space="preserve"> </w:t>
      </w:r>
      <w:proofErr w:type="spellStart"/>
      <w:r>
        <w:t>geratten</w:t>
      </w:r>
      <w:proofErr w:type="spellEnd"/>
      <w:r>
        <w:t xml:space="preserve"> / das kein </w:t>
      </w:r>
      <w:proofErr w:type="spellStart"/>
      <w:r>
        <w:t>pfaff</w:t>
      </w:r>
      <w:proofErr w:type="spellEnd"/>
      <w:r>
        <w:t xml:space="preserve"> nach </w:t>
      </w:r>
      <w:proofErr w:type="spellStart"/>
      <w:r>
        <w:t>brot</w:t>
      </w:r>
      <w:proofErr w:type="spellEnd"/>
      <w:r>
        <w:t xml:space="preserve"> gen </w:t>
      </w:r>
      <w:proofErr w:type="spellStart"/>
      <w:r>
        <w:t>must</w:t>
      </w:r>
      <w:proofErr w:type="spellEnd"/>
      <w:r>
        <w:t xml:space="preserve"> / oder am leib </w:t>
      </w:r>
      <w:proofErr w:type="spellStart"/>
      <w:r>
        <w:t>beledigt</w:t>
      </w:r>
      <w:proofErr w:type="spellEnd"/>
      <w:r>
        <w:t xml:space="preserve"> werden. wer das </w:t>
      </w:r>
      <w:proofErr w:type="spellStart"/>
      <w:r>
        <w:t>begert</w:t>
      </w:r>
      <w:proofErr w:type="spellEnd"/>
      <w:r>
        <w:t xml:space="preserve"> / der ist </w:t>
      </w:r>
      <w:proofErr w:type="spellStart"/>
      <w:r>
        <w:t>nit</w:t>
      </w:r>
      <w:proofErr w:type="spellEnd"/>
      <w:r>
        <w:t xml:space="preserve"> Evangelisch) Ihnen </w:t>
      </w:r>
      <w:proofErr w:type="spellStart"/>
      <w:r>
        <w:t>gebrist</w:t>
      </w:r>
      <w:proofErr w:type="spellEnd"/>
      <w:r>
        <w:t xml:space="preserve"> nicht </w:t>
      </w:r>
      <w:proofErr w:type="spellStart"/>
      <w:r>
        <w:t>dan</w:t>
      </w:r>
      <w:proofErr w:type="spellEnd"/>
      <w:r>
        <w:t xml:space="preserve"> </w:t>
      </w:r>
      <w:proofErr w:type="spellStart"/>
      <w:r>
        <w:t>gutter</w:t>
      </w:r>
      <w:proofErr w:type="spellEnd"/>
      <w:r>
        <w:t xml:space="preserve"> will. Mir gebricht die macht. </w:t>
      </w:r>
      <w:proofErr w:type="spellStart"/>
      <w:r>
        <w:t>Hetten</w:t>
      </w:r>
      <w:proofErr w:type="spellEnd"/>
      <w:r>
        <w:t xml:space="preserve"> sie </w:t>
      </w:r>
      <w:proofErr w:type="spellStart"/>
      <w:r>
        <w:t>meynen</w:t>
      </w:r>
      <w:proofErr w:type="spellEnd"/>
      <w:r>
        <w:t xml:space="preserve"> willen / oder ich </w:t>
      </w:r>
      <w:proofErr w:type="spellStart"/>
      <w:r>
        <w:t>yhre</w:t>
      </w:r>
      <w:proofErr w:type="spellEnd"/>
      <w:r>
        <w:t xml:space="preserve"> </w:t>
      </w:r>
      <w:proofErr w:type="spellStart"/>
      <w:r>
        <w:t>sterck</w:t>
      </w:r>
      <w:proofErr w:type="spellEnd"/>
      <w:r>
        <w:t xml:space="preserve"> / </w:t>
      </w:r>
      <w:proofErr w:type="spellStart"/>
      <w:r>
        <w:t>hewt</w:t>
      </w:r>
      <w:proofErr w:type="spellEnd"/>
      <w:r>
        <w:t xml:space="preserve"> / </w:t>
      </w:r>
      <w:proofErr w:type="spellStart"/>
      <w:r>
        <w:t>hewt</w:t>
      </w:r>
      <w:proofErr w:type="spellEnd"/>
      <w:r>
        <w:t xml:space="preserve">. </w:t>
      </w:r>
      <w:proofErr w:type="spellStart"/>
      <w:r>
        <w:t>wolten</w:t>
      </w:r>
      <w:proofErr w:type="spellEnd"/>
      <w:r>
        <w:t xml:space="preserve"> wir Papistische und unchristliche leer / </w:t>
      </w:r>
      <w:proofErr w:type="spellStart"/>
      <w:r>
        <w:t>tugend</w:t>
      </w:r>
      <w:proofErr w:type="spellEnd"/>
      <w:r>
        <w:t xml:space="preserve"> / </w:t>
      </w:r>
      <w:proofErr w:type="spellStart"/>
      <w:r>
        <w:t>sitten</w:t>
      </w:r>
      <w:proofErr w:type="spellEnd"/>
      <w:r>
        <w:t xml:space="preserve"> / </w:t>
      </w:r>
      <w:proofErr w:type="spellStart"/>
      <w:r>
        <w:t>unn</w:t>
      </w:r>
      <w:proofErr w:type="spellEnd"/>
      <w:r>
        <w:t xml:space="preserve"> </w:t>
      </w:r>
      <w:proofErr w:type="spellStart"/>
      <w:r>
        <w:t>religion</w:t>
      </w:r>
      <w:proofErr w:type="spellEnd"/>
      <w:r>
        <w:t xml:space="preserve"> </w:t>
      </w:r>
      <w:proofErr w:type="spellStart"/>
      <w:r>
        <w:t>auß</w:t>
      </w:r>
      <w:proofErr w:type="spellEnd"/>
      <w:r>
        <w:t xml:space="preserve"> Deutschen landen </w:t>
      </w:r>
      <w:proofErr w:type="spellStart"/>
      <w:r>
        <w:t>verweißen</w:t>
      </w:r>
      <w:proofErr w:type="spellEnd"/>
      <w:r>
        <w:t xml:space="preserve"> / und </w:t>
      </w:r>
      <w:proofErr w:type="spellStart"/>
      <w:r>
        <w:t>wolten</w:t>
      </w:r>
      <w:proofErr w:type="spellEnd"/>
      <w:r>
        <w:t xml:space="preserve"> </w:t>
      </w:r>
      <w:proofErr w:type="spellStart"/>
      <w:r>
        <w:t>uber</w:t>
      </w:r>
      <w:proofErr w:type="spellEnd"/>
      <w:r>
        <w:t xml:space="preserve"> den Popel </w:t>
      </w:r>
      <w:proofErr w:type="spellStart"/>
      <w:r>
        <w:t>tzu</w:t>
      </w:r>
      <w:proofErr w:type="spellEnd"/>
      <w:r>
        <w:t xml:space="preserve"> </w:t>
      </w:r>
      <w:proofErr w:type="spellStart"/>
      <w:r>
        <w:t>Rhom</w:t>
      </w:r>
      <w:proofErr w:type="spellEnd"/>
      <w:r>
        <w:t xml:space="preserve"> das </w:t>
      </w:r>
      <w:proofErr w:type="spellStart"/>
      <w:r>
        <w:t>anathema</w:t>
      </w:r>
      <w:proofErr w:type="spellEnd"/>
      <w:r>
        <w:t xml:space="preserve"> </w:t>
      </w:r>
      <w:proofErr w:type="spellStart"/>
      <w:r>
        <w:t>leeßen</w:t>
      </w:r>
      <w:proofErr w:type="spellEnd"/>
      <w:r>
        <w:t xml:space="preserve">. Wir </w:t>
      </w:r>
      <w:proofErr w:type="spellStart"/>
      <w:r>
        <w:t>seind</w:t>
      </w:r>
      <w:proofErr w:type="spellEnd"/>
      <w:r>
        <w:t xml:space="preserve"> in </w:t>
      </w:r>
      <w:proofErr w:type="spellStart"/>
      <w:r>
        <w:t>seynem</w:t>
      </w:r>
      <w:proofErr w:type="spellEnd"/>
      <w:r>
        <w:t xml:space="preserve"> </w:t>
      </w:r>
      <w:proofErr w:type="spellStart"/>
      <w:r>
        <w:t>reych</w:t>
      </w:r>
      <w:proofErr w:type="spellEnd"/>
      <w:r>
        <w:t xml:space="preserve"> / wie die Juden in </w:t>
      </w:r>
      <w:proofErr w:type="spellStart"/>
      <w:r>
        <w:t>Babylonia</w:t>
      </w:r>
      <w:proofErr w:type="spellEnd"/>
      <w:r>
        <w:t xml:space="preserve"> gefangen. </w:t>
      </w:r>
      <w:proofErr w:type="spellStart"/>
      <w:r>
        <w:t>yha</w:t>
      </w:r>
      <w:proofErr w:type="spellEnd"/>
      <w:r>
        <w:t xml:space="preserve"> </w:t>
      </w:r>
      <w:proofErr w:type="spellStart"/>
      <w:r>
        <w:t>schedlicher</w:t>
      </w:r>
      <w:proofErr w:type="spellEnd"/>
      <w:r>
        <w:t xml:space="preserve"> / das wir </w:t>
      </w:r>
      <w:proofErr w:type="spellStart"/>
      <w:r>
        <w:t>nit</w:t>
      </w:r>
      <w:proofErr w:type="spellEnd"/>
      <w:r>
        <w:t xml:space="preserve"> allein </w:t>
      </w:r>
      <w:proofErr w:type="spellStart"/>
      <w:r>
        <w:t>gottlich</w:t>
      </w:r>
      <w:proofErr w:type="spellEnd"/>
      <w:r>
        <w:t xml:space="preserve"> </w:t>
      </w:r>
      <w:proofErr w:type="spellStart"/>
      <w:r>
        <w:t>hostien</w:t>
      </w:r>
      <w:proofErr w:type="spellEnd"/>
      <w:r>
        <w:t xml:space="preserve"> </w:t>
      </w:r>
      <w:proofErr w:type="spellStart"/>
      <w:r>
        <w:t>unn</w:t>
      </w:r>
      <w:proofErr w:type="spellEnd"/>
      <w:r>
        <w:t xml:space="preserve"> </w:t>
      </w:r>
      <w:proofErr w:type="spellStart"/>
      <w:r>
        <w:t>opfer</w:t>
      </w:r>
      <w:proofErr w:type="spellEnd"/>
      <w:r>
        <w:t xml:space="preserve"> </w:t>
      </w:r>
      <w:proofErr w:type="spellStart"/>
      <w:r>
        <w:t>mangel</w:t>
      </w:r>
      <w:proofErr w:type="spellEnd"/>
      <w:r>
        <w:t xml:space="preserve"> </w:t>
      </w:r>
      <w:proofErr w:type="spellStart"/>
      <w:r>
        <w:t>muessen</w:t>
      </w:r>
      <w:proofErr w:type="spellEnd"/>
      <w:r>
        <w:t xml:space="preserve">. wie die Juden / </w:t>
      </w:r>
      <w:proofErr w:type="spellStart"/>
      <w:r>
        <w:t>sonder</w:t>
      </w:r>
      <w:proofErr w:type="spellEnd"/>
      <w:r>
        <w:t xml:space="preserve"> </w:t>
      </w:r>
      <w:proofErr w:type="spellStart"/>
      <w:r>
        <w:t>datzu</w:t>
      </w:r>
      <w:proofErr w:type="spellEnd"/>
      <w:r>
        <w:t xml:space="preserve"> das </w:t>
      </w:r>
      <w:proofErr w:type="spellStart"/>
      <w:r>
        <w:t>wort</w:t>
      </w:r>
      <w:proofErr w:type="spellEnd"/>
      <w:r>
        <w:t xml:space="preserve"> </w:t>
      </w:r>
      <w:proofErr w:type="spellStart"/>
      <w:r>
        <w:t>gottis</w:t>
      </w:r>
      <w:proofErr w:type="spellEnd"/>
      <w:r>
        <w:t xml:space="preserve"> / das </w:t>
      </w:r>
      <w:proofErr w:type="spellStart"/>
      <w:r>
        <w:t>vil</w:t>
      </w:r>
      <w:proofErr w:type="spellEnd"/>
      <w:r>
        <w:t xml:space="preserve"> </w:t>
      </w:r>
      <w:proofErr w:type="spellStart"/>
      <w:r>
        <w:t>ferlicher</w:t>
      </w:r>
      <w:proofErr w:type="spellEnd"/>
      <w:r>
        <w:t xml:space="preserve"> ist. O </w:t>
      </w:r>
      <w:proofErr w:type="spellStart"/>
      <w:r>
        <w:t>see</w:t>
      </w:r>
      <w:proofErr w:type="spellEnd"/>
      <w:r>
        <w:t xml:space="preserve"> am sechsten. Danielis. ix. </w:t>
      </w:r>
    </w:p>
    <w:p w14:paraId="435E4A9C" w14:textId="77777777" w:rsidR="00336EE5" w:rsidRDefault="00336EE5" w:rsidP="00336EE5">
      <w:pPr>
        <w:pStyle w:val="StandardWeb"/>
      </w:pPr>
      <w:r>
        <w:t xml:space="preserve">Der Priester </w:t>
      </w:r>
      <w:proofErr w:type="spellStart"/>
      <w:r>
        <w:t>ßo</w:t>
      </w:r>
      <w:proofErr w:type="spellEnd"/>
      <w:r>
        <w:t xml:space="preserve"> des </w:t>
      </w:r>
      <w:proofErr w:type="spellStart"/>
      <w:r>
        <w:t>eestands</w:t>
      </w:r>
      <w:proofErr w:type="spellEnd"/>
      <w:r>
        <w:t xml:space="preserve"> halben gefangen gelegen / ist / ledig </w:t>
      </w:r>
      <w:proofErr w:type="spellStart"/>
      <w:r>
        <w:t>unnd</w:t>
      </w:r>
      <w:proofErr w:type="spellEnd"/>
      <w:r>
        <w:t xml:space="preserve"> frey geben / </w:t>
      </w:r>
      <w:proofErr w:type="spellStart"/>
      <w:r>
        <w:t>unnd</w:t>
      </w:r>
      <w:proofErr w:type="spellEnd"/>
      <w:r>
        <w:t xml:space="preserve"> </w:t>
      </w:r>
      <w:proofErr w:type="spellStart"/>
      <w:r>
        <w:t>behelt</w:t>
      </w:r>
      <w:proofErr w:type="spellEnd"/>
      <w:r>
        <w:t xml:space="preserve"> sein </w:t>
      </w:r>
      <w:proofErr w:type="spellStart"/>
      <w:r>
        <w:t>pfar</w:t>
      </w:r>
      <w:proofErr w:type="spellEnd"/>
      <w:r>
        <w:t xml:space="preserve"> / </w:t>
      </w:r>
      <w:proofErr w:type="spellStart"/>
      <w:r>
        <w:t>unnd</w:t>
      </w:r>
      <w:proofErr w:type="spellEnd"/>
      <w:r>
        <w:t xml:space="preserve"> sein </w:t>
      </w:r>
      <w:proofErr w:type="spellStart"/>
      <w:r>
        <w:t>eeweib</w:t>
      </w:r>
      <w:proofErr w:type="spellEnd"/>
      <w:r>
        <w:t xml:space="preserve"> </w:t>
      </w:r>
      <w:proofErr w:type="spellStart"/>
      <w:r>
        <w:t>dartzu</w:t>
      </w:r>
      <w:proofErr w:type="spellEnd"/>
      <w:r>
        <w:t xml:space="preserve"> / das hat mir ein </w:t>
      </w:r>
      <w:proofErr w:type="spellStart"/>
      <w:r>
        <w:t>glaubwirdiger</w:t>
      </w:r>
      <w:proofErr w:type="spellEnd"/>
      <w:r>
        <w:t xml:space="preserve"> gesagt. </w:t>
      </w:r>
      <w:proofErr w:type="spellStart"/>
      <w:r>
        <w:t>unn</w:t>
      </w:r>
      <w:proofErr w:type="spellEnd"/>
      <w:r>
        <w:t xml:space="preserve"> gibt </w:t>
      </w:r>
      <w:proofErr w:type="spellStart"/>
      <w:r>
        <w:t>scheinlich</w:t>
      </w:r>
      <w:proofErr w:type="spellEnd"/>
      <w:r>
        <w:t xml:space="preserve"> </w:t>
      </w:r>
      <w:proofErr w:type="spellStart"/>
      <w:r>
        <w:t>antzeyg</w:t>
      </w:r>
      <w:proofErr w:type="spellEnd"/>
      <w:r>
        <w:t xml:space="preserve"> / das </w:t>
      </w:r>
      <w:proofErr w:type="spellStart"/>
      <w:r>
        <w:t>m.g.h</w:t>
      </w:r>
      <w:proofErr w:type="spellEnd"/>
      <w:r>
        <w:t xml:space="preserve">. von Magdeburg </w:t>
      </w:r>
      <w:proofErr w:type="spellStart"/>
      <w:r>
        <w:t>tzunhmenen</w:t>
      </w:r>
      <w:proofErr w:type="spellEnd"/>
      <w:r>
        <w:t xml:space="preserve"> </w:t>
      </w:r>
      <w:proofErr w:type="spellStart"/>
      <w:r>
        <w:t>wirt</w:t>
      </w:r>
      <w:proofErr w:type="spellEnd"/>
      <w:r>
        <w:t xml:space="preserve"> in Evangelischer </w:t>
      </w:r>
      <w:proofErr w:type="spellStart"/>
      <w:r>
        <w:t>freyheit</w:t>
      </w:r>
      <w:proofErr w:type="spellEnd"/>
      <w:r>
        <w:t xml:space="preserve"> und </w:t>
      </w:r>
      <w:proofErr w:type="spellStart"/>
      <w:r>
        <w:t>warheit</w:t>
      </w:r>
      <w:proofErr w:type="spellEnd"/>
      <w:r>
        <w:t xml:space="preserve">. Das s. </w:t>
      </w:r>
      <w:proofErr w:type="spellStart"/>
      <w:r>
        <w:t>Curf</w:t>
      </w:r>
      <w:proofErr w:type="spellEnd"/>
      <w:r>
        <w:t xml:space="preserve">. g. auch </w:t>
      </w:r>
      <w:proofErr w:type="spellStart"/>
      <w:r>
        <w:t>tzimen</w:t>
      </w:r>
      <w:proofErr w:type="spellEnd"/>
      <w:r>
        <w:t xml:space="preserve"> und </w:t>
      </w:r>
      <w:proofErr w:type="spellStart"/>
      <w:r>
        <w:t>gebueren</w:t>
      </w:r>
      <w:proofErr w:type="spellEnd"/>
      <w:r>
        <w:t xml:space="preserve"> will / als </w:t>
      </w:r>
      <w:proofErr w:type="spellStart"/>
      <w:r>
        <w:t>eynem</w:t>
      </w:r>
      <w:proofErr w:type="spellEnd"/>
      <w:r>
        <w:t xml:space="preserve"> Primaten </w:t>
      </w:r>
      <w:proofErr w:type="spellStart"/>
      <w:r>
        <w:t>Germanie</w:t>
      </w:r>
      <w:proofErr w:type="spellEnd"/>
      <w:r>
        <w:t xml:space="preserve">. Der </w:t>
      </w:r>
      <w:proofErr w:type="spellStart"/>
      <w:r>
        <w:t>barmhertzig</w:t>
      </w:r>
      <w:proofErr w:type="spellEnd"/>
      <w:r>
        <w:t xml:space="preserve"> </w:t>
      </w:r>
      <w:proofErr w:type="spellStart"/>
      <w:r>
        <w:t>got</w:t>
      </w:r>
      <w:proofErr w:type="spellEnd"/>
      <w:r>
        <w:t xml:space="preserve"> </w:t>
      </w:r>
      <w:proofErr w:type="spellStart"/>
      <w:r>
        <w:t>woll</w:t>
      </w:r>
      <w:proofErr w:type="spellEnd"/>
      <w:r>
        <w:t xml:space="preserve">. s. </w:t>
      </w:r>
      <w:proofErr w:type="spellStart"/>
      <w:r>
        <w:t>Curf</w:t>
      </w:r>
      <w:proofErr w:type="spellEnd"/>
      <w:r>
        <w:t xml:space="preserve">. g. </w:t>
      </w:r>
      <w:proofErr w:type="spellStart"/>
      <w:r>
        <w:t>stercken</w:t>
      </w:r>
      <w:proofErr w:type="spellEnd"/>
      <w:r>
        <w:t xml:space="preserve"> und </w:t>
      </w:r>
      <w:proofErr w:type="spellStart"/>
      <w:r>
        <w:t>alßo</w:t>
      </w:r>
      <w:proofErr w:type="spellEnd"/>
      <w:r>
        <w:t xml:space="preserve"> behalten. </w:t>
      </w:r>
    </w:p>
    <w:p w14:paraId="136115D8" w14:textId="77777777" w:rsidR="00336EE5" w:rsidRDefault="00336EE5" w:rsidP="00336EE5">
      <w:pPr>
        <w:pStyle w:val="StandardWeb"/>
      </w:pPr>
      <w:r>
        <w:t xml:space="preserve">Gedruckt </w:t>
      </w:r>
      <w:proofErr w:type="spellStart"/>
      <w:r>
        <w:t>tzu</w:t>
      </w:r>
      <w:proofErr w:type="spellEnd"/>
      <w:r>
        <w:t xml:space="preserve"> </w:t>
      </w:r>
      <w:proofErr w:type="spellStart"/>
      <w:r>
        <w:t>Wittembergk</w:t>
      </w:r>
      <w:proofErr w:type="spellEnd"/>
      <w:r>
        <w:t xml:space="preserve"> / Nach Christ </w:t>
      </w:r>
      <w:proofErr w:type="spellStart"/>
      <w:r>
        <w:t>gebpurt</w:t>
      </w:r>
      <w:proofErr w:type="spellEnd"/>
      <w:r>
        <w:t xml:space="preserve"> </w:t>
      </w:r>
      <w:proofErr w:type="spellStart"/>
      <w:r>
        <w:t>Tausent</w:t>
      </w:r>
      <w:proofErr w:type="spellEnd"/>
      <w:r>
        <w:t xml:space="preserve"> </w:t>
      </w:r>
      <w:proofErr w:type="spellStart"/>
      <w:r>
        <w:t>funff</w:t>
      </w:r>
      <w:proofErr w:type="spellEnd"/>
      <w:r>
        <w:t xml:space="preserve"> hundert und </w:t>
      </w:r>
      <w:proofErr w:type="spellStart"/>
      <w:r>
        <w:t>ayn</w:t>
      </w:r>
      <w:proofErr w:type="spellEnd"/>
      <w:r>
        <w:t xml:space="preserve"> und </w:t>
      </w:r>
      <w:proofErr w:type="spellStart"/>
      <w:r>
        <w:t>tzwantzigsten</w:t>
      </w:r>
      <w:proofErr w:type="spellEnd"/>
      <w:r>
        <w:t xml:space="preserve"> </w:t>
      </w:r>
      <w:proofErr w:type="spellStart"/>
      <w:r>
        <w:t>Jar</w:t>
      </w:r>
      <w:proofErr w:type="spellEnd"/>
      <w:r>
        <w:t xml:space="preserve">. </w:t>
      </w:r>
    </w:p>
    <w:p w14:paraId="539209EF" w14:textId="77777777" w:rsidR="0022039F" w:rsidRDefault="0022039F" w:rsidP="0022039F"/>
    <w:p w14:paraId="249400E6" w14:textId="77777777" w:rsidR="00D5498D" w:rsidRPr="00D5498D" w:rsidRDefault="007166CE" w:rsidP="008E63BE">
      <w:pPr>
        <w:pStyle w:val="berschrift1"/>
      </w:pPr>
      <w:r>
        <w:br w:type="page"/>
      </w:r>
      <w:r w:rsidR="00D5498D" w:rsidRPr="00D5498D">
        <w:t>Quellen:</w:t>
      </w:r>
    </w:p>
    <w:p w14:paraId="5CF340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055E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FBC8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49DD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9C3899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83072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B649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20F2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01EF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56BD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0B035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F7FE71" w14:textId="2BE7F60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D70"/>
    <w:rsid w:val="00082307"/>
    <w:rsid w:val="000B08ED"/>
    <w:rsid w:val="000C66E5"/>
    <w:rsid w:val="001F54C4"/>
    <w:rsid w:val="0022039F"/>
    <w:rsid w:val="00272484"/>
    <w:rsid w:val="00297F83"/>
    <w:rsid w:val="002E6D11"/>
    <w:rsid w:val="00336EE5"/>
    <w:rsid w:val="00381C0C"/>
    <w:rsid w:val="00537F59"/>
    <w:rsid w:val="007166CE"/>
    <w:rsid w:val="007E1779"/>
    <w:rsid w:val="0083667B"/>
    <w:rsid w:val="008D7463"/>
    <w:rsid w:val="008E417E"/>
    <w:rsid w:val="008E63BE"/>
    <w:rsid w:val="00B365E5"/>
    <w:rsid w:val="00C35859"/>
    <w:rsid w:val="00CC4EAC"/>
    <w:rsid w:val="00D14D4F"/>
    <w:rsid w:val="00D5498D"/>
    <w:rsid w:val="00EE7D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AC09A"/>
  <w15:chartTrackingRefBased/>
  <w15:docId w15:val="{859E5E2F-3A5E-48CC-AD3B-E39FA525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36EE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3819</Words>
  <Characters>24066</Characters>
  <Application>Microsoft Office Word</Application>
  <DocSecurity>0</DocSecurity>
  <Lines>200</Lines>
  <Paragraphs>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anbettung und ererbietung der tzeychen des newen Testaments</dc:title>
  <dc:subject/>
  <dc:creator>Bodenstein, Andreas</dc:creator>
  <cp:keywords/>
  <dc:description/>
  <cp:lastModifiedBy>webmaster@glaubensstimme.de</cp:lastModifiedBy>
  <cp:revision>4</cp:revision>
  <dcterms:created xsi:type="dcterms:W3CDTF">2021-04-15T10:31:00Z</dcterms:created>
  <dcterms:modified xsi:type="dcterms:W3CDTF">2021-04-16T16:06:00Z</dcterms:modified>
  <dc:language>de</dc:language>
</cp:coreProperties>
</file>